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D7452" w14:textId="274CB362" w:rsidR="00424097" w:rsidRPr="00EE2B80" w:rsidRDefault="00AB2920" w:rsidP="00C2439F">
      <w:pPr>
        <w:spacing w:line="300" w:lineRule="exact"/>
        <w:jc w:val="center"/>
        <w:outlineLvl w:val="0"/>
        <w:rPr>
          <w:rFonts w:ascii="Arial" w:hAnsi="Arial" w:cs="Arial"/>
          <w:b/>
          <w:sz w:val="22"/>
          <w:szCs w:val="22"/>
        </w:rPr>
      </w:pPr>
      <w:r w:rsidRPr="00EE2B80">
        <w:rPr>
          <w:rFonts w:ascii="Arial" w:hAnsi="Arial" w:cs="Arial"/>
          <w:b/>
          <w:sz w:val="22"/>
          <w:szCs w:val="22"/>
        </w:rPr>
        <w:t xml:space="preserve">Umowa nr </w:t>
      </w:r>
      <w:r w:rsidR="00CA3936" w:rsidRPr="00EE2B80">
        <w:rPr>
          <w:rFonts w:ascii="Arial" w:hAnsi="Arial" w:cs="Arial"/>
          <w:b/>
          <w:sz w:val="22"/>
          <w:szCs w:val="22"/>
        </w:rPr>
        <w:t>……..</w:t>
      </w:r>
      <w:r w:rsidR="009E4836" w:rsidRPr="00EE2B80">
        <w:rPr>
          <w:rFonts w:ascii="Arial" w:hAnsi="Arial" w:cs="Arial"/>
          <w:b/>
          <w:sz w:val="22"/>
          <w:szCs w:val="22"/>
        </w:rPr>
        <w:t xml:space="preserve"> </w:t>
      </w:r>
      <w:r w:rsidR="00B36FDC" w:rsidRPr="00EE2B80">
        <w:rPr>
          <w:rFonts w:ascii="Arial" w:hAnsi="Arial" w:cs="Arial"/>
          <w:b/>
          <w:sz w:val="22"/>
          <w:szCs w:val="22"/>
        </w:rPr>
        <w:t>(dalej „Umowa”)</w:t>
      </w:r>
      <w:r w:rsidR="00DC2B62" w:rsidRPr="00EE2B80">
        <w:rPr>
          <w:rFonts w:ascii="Arial" w:hAnsi="Arial" w:cs="Arial"/>
          <w:b/>
          <w:sz w:val="22"/>
          <w:szCs w:val="22"/>
        </w:rPr>
        <w:t xml:space="preserve"> - Wzór</w:t>
      </w:r>
    </w:p>
    <w:p w14:paraId="7A57BFEB" w14:textId="77777777" w:rsidR="00807CD2" w:rsidRPr="00EE2B80" w:rsidRDefault="00807CD2" w:rsidP="00C2439F">
      <w:pPr>
        <w:spacing w:line="300" w:lineRule="exact"/>
        <w:jc w:val="center"/>
        <w:outlineLvl w:val="0"/>
        <w:rPr>
          <w:rFonts w:ascii="Arial" w:hAnsi="Arial" w:cs="Arial"/>
          <w:b/>
          <w:sz w:val="22"/>
          <w:szCs w:val="22"/>
        </w:rPr>
      </w:pPr>
    </w:p>
    <w:p w14:paraId="57543F03" w14:textId="7C5D6F29" w:rsidR="00424097" w:rsidRPr="00EE2B80" w:rsidRDefault="007103DA" w:rsidP="00C2439F">
      <w:pPr>
        <w:spacing w:line="300" w:lineRule="exact"/>
        <w:jc w:val="both"/>
        <w:rPr>
          <w:rFonts w:ascii="Arial" w:hAnsi="Arial" w:cs="Arial"/>
          <w:sz w:val="22"/>
          <w:szCs w:val="22"/>
        </w:rPr>
      </w:pPr>
      <w:r w:rsidRPr="00EE2B80">
        <w:rPr>
          <w:rFonts w:ascii="Arial" w:hAnsi="Arial" w:cs="Arial"/>
          <w:sz w:val="22"/>
          <w:szCs w:val="22"/>
        </w:rPr>
        <w:t>zawarta w dniu</w:t>
      </w:r>
      <w:r w:rsidR="009E4836" w:rsidRPr="00EE2B80">
        <w:rPr>
          <w:rFonts w:ascii="Arial" w:hAnsi="Arial" w:cs="Arial"/>
          <w:sz w:val="22"/>
          <w:szCs w:val="22"/>
        </w:rPr>
        <w:t xml:space="preserve"> ……….</w:t>
      </w:r>
      <w:r w:rsidRPr="00EE2B80">
        <w:rPr>
          <w:rFonts w:ascii="Arial" w:hAnsi="Arial" w:cs="Arial"/>
          <w:sz w:val="22"/>
          <w:szCs w:val="22"/>
        </w:rPr>
        <w:t>.202</w:t>
      </w:r>
      <w:r w:rsidR="00C42899" w:rsidRPr="00EE2B80">
        <w:rPr>
          <w:rFonts w:ascii="Arial" w:hAnsi="Arial" w:cs="Arial"/>
          <w:sz w:val="22"/>
          <w:szCs w:val="22"/>
        </w:rPr>
        <w:t>4</w:t>
      </w:r>
      <w:r w:rsidRPr="00EE2B80">
        <w:rPr>
          <w:rFonts w:ascii="Arial" w:hAnsi="Arial" w:cs="Arial"/>
          <w:sz w:val="22"/>
          <w:szCs w:val="22"/>
        </w:rPr>
        <w:t xml:space="preserve"> r.</w:t>
      </w:r>
      <w:r w:rsidR="00424097" w:rsidRPr="00EE2B80">
        <w:rPr>
          <w:rFonts w:ascii="Arial" w:hAnsi="Arial" w:cs="Arial"/>
          <w:sz w:val="22"/>
          <w:szCs w:val="22"/>
        </w:rPr>
        <w:t xml:space="preserve"> w Słupsku </w:t>
      </w:r>
      <w:r w:rsidR="004C6546" w:rsidRPr="00EE2B80">
        <w:rPr>
          <w:rFonts w:ascii="Arial" w:hAnsi="Arial" w:cs="Arial"/>
          <w:sz w:val="22"/>
          <w:szCs w:val="22"/>
        </w:rPr>
        <w:t>pomiędzy:</w:t>
      </w:r>
    </w:p>
    <w:p w14:paraId="56022C08" w14:textId="77777777" w:rsidR="00424097" w:rsidRPr="00EE2B80" w:rsidRDefault="00424097" w:rsidP="00C2439F">
      <w:pPr>
        <w:spacing w:line="300" w:lineRule="exact"/>
        <w:jc w:val="both"/>
        <w:rPr>
          <w:rFonts w:ascii="Arial" w:hAnsi="Arial" w:cs="Arial"/>
          <w:sz w:val="22"/>
          <w:szCs w:val="22"/>
        </w:rPr>
      </w:pPr>
    </w:p>
    <w:p w14:paraId="2C6015DC" w14:textId="2F782017" w:rsidR="00424097" w:rsidRPr="00EE2B80" w:rsidRDefault="00424097" w:rsidP="00C2439F">
      <w:pPr>
        <w:numPr>
          <w:ilvl w:val="0"/>
          <w:numId w:val="2"/>
        </w:numPr>
        <w:tabs>
          <w:tab w:val="clear" w:pos="720"/>
          <w:tab w:val="num" w:pos="360"/>
        </w:tabs>
        <w:spacing w:line="300" w:lineRule="exact"/>
        <w:ind w:left="360"/>
        <w:jc w:val="both"/>
        <w:rPr>
          <w:rFonts w:ascii="Arial" w:hAnsi="Arial" w:cs="Arial"/>
          <w:sz w:val="22"/>
          <w:szCs w:val="22"/>
        </w:rPr>
      </w:pPr>
      <w:r w:rsidRPr="00EE2B80">
        <w:rPr>
          <w:rFonts w:ascii="Arial" w:hAnsi="Arial" w:cs="Arial"/>
          <w:b/>
          <w:sz w:val="22"/>
          <w:szCs w:val="22"/>
        </w:rPr>
        <w:t>„Wodociągi Słupsk” Spółką z o.o.</w:t>
      </w:r>
      <w:r w:rsidRPr="00EE2B80">
        <w:rPr>
          <w:rFonts w:ascii="Arial" w:hAnsi="Arial" w:cs="Arial"/>
          <w:sz w:val="22"/>
          <w:szCs w:val="22"/>
        </w:rPr>
        <w:t xml:space="preserve"> z siedzibą w Słupsku przy ul. E. Orzeszkowej 1, wpisaną do Rejestru Przedsiębiorców prowadzonego przez Sąd Rejonowy Gdańsk – Północ w Gdańsku, VIII Wydział Gospodarczy Krajowego Rejestru Sądowego pod numerem </w:t>
      </w:r>
      <w:r w:rsidR="00BF2FF7" w:rsidRPr="00EE2B80">
        <w:rPr>
          <w:rFonts w:ascii="Arial" w:hAnsi="Arial" w:cs="Arial"/>
          <w:sz w:val="22"/>
          <w:szCs w:val="22"/>
        </w:rPr>
        <w:t xml:space="preserve">KRS </w:t>
      </w:r>
      <w:r w:rsidRPr="00EE2B80">
        <w:rPr>
          <w:rFonts w:ascii="Arial" w:hAnsi="Arial" w:cs="Arial"/>
          <w:sz w:val="22"/>
          <w:szCs w:val="22"/>
        </w:rPr>
        <w:t>0000078635, posiadającą numer identyfikacji podatkowej 839-000-55-92, rep</w:t>
      </w:r>
      <w:r w:rsidR="00625DE6" w:rsidRPr="00EE2B80">
        <w:rPr>
          <w:rFonts w:ascii="Arial" w:hAnsi="Arial" w:cs="Arial"/>
          <w:sz w:val="22"/>
          <w:szCs w:val="22"/>
        </w:rPr>
        <w:t>rezentowaną przez</w:t>
      </w:r>
      <w:r w:rsidRPr="00EE2B80">
        <w:rPr>
          <w:rFonts w:ascii="Arial" w:hAnsi="Arial" w:cs="Arial"/>
          <w:sz w:val="22"/>
          <w:szCs w:val="22"/>
        </w:rPr>
        <w:t xml:space="preserve">: </w:t>
      </w:r>
    </w:p>
    <w:p w14:paraId="7D33626C" w14:textId="77777777" w:rsidR="00424097" w:rsidRPr="00EE2B80" w:rsidRDefault="00424097" w:rsidP="00C2439F">
      <w:pPr>
        <w:numPr>
          <w:ilvl w:val="0"/>
          <w:numId w:val="1"/>
        </w:numPr>
        <w:spacing w:line="300" w:lineRule="exact"/>
        <w:jc w:val="both"/>
        <w:rPr>
          <w:rFonts w:ascii="Arial" w:hAnsi="Arial" w:cs="Arial"/>
          <w:sz w:val="22"/>
          <w:szCs w:val="22"/>
        </w:rPr>
      </w:pPr>
      <w:r w:rsidRPr="00EE2B80">
        <w:rPr>
          <w:rFonts w:ascii="Arial" w:hAnsi="Arial" w:cs="Arial"/>
          <w:sz w:val="22"/>
          <w:szCs w:val="22"/>
        </w:rPr>
        <w:t>Andrzeja Wójtowicza – Prezesa Zarządu</w:t>
      </w:r>
    </w:p>
    <w:p w14:paraId="3753D0B5" w14:textId="5F7F8708" w:rsidR="00CC34FA" w:rsidRPr="00EE2B80" w:rsidRDefault="00CC34FA" w:rsidP="00C2439F">
      <w:pPr>
        <w:numPr>
          <w:ilvl w:val="0"/>
          <w:numId w:val="1"/>
        </w:numPr>
        <w:spacing w:line="300" w:lineRule="exact"/>
        <w:jc w:val="both"/>
        <w:rPr>
          <w:rFonts w:ascii="Arial" w:hAnsi="Arial" w:cs="Arial"/>
          <w:sz w:val="22"/>
          <w:szCs w:val="22"/>
        </w:rPr>
      </w:pPr>
      <w:r w:rsidRPr="00EE2B80">
        <w:rPr>
          <w:rFonts w:ascii="Arial" w:hAnsi="Arial" w:cs="Arial"/>
          <w:sz w:val="22"/>
          <w:szCs w:val="22"/>
        </w:rPr>
        <w:t>Alin</w:t>
      </w:r>
      <w:r w:rsidR="00CA3936" w:rsidRPr="00EE2B80">
        <w:rPr>
          <w:rFonts w:ascii="Arial" w:hAnsi="Arial" w:cs="Arial"/>
          <w:sz w:val="22"/>
          <w:szCs w:val="22"/>
        </w:rPr>
        <w:t>ę</w:t>
      </w:r>
      <w:r w:rsidRPr="00EE2B80">
        <w:rPr>
          <w:rFonts w:ascii="Arial" w:hAnsi="Arial" w:cs="Arial"/>
          <w:sz w:val="22"/>
          <w:szCs w:val="22"/>
        </w:rPr>
        <w:t xml:space="preserve"> Zimnick</w:t>
      </w:r>
      <w:r w:rsidR="00CA3936" w:rsidRPr="00EE2B80">
        <w:rPr>
          <w:rFonts w:ascii="Arial" w:hAnsi="Arial" w:cs="Arial"/>
          <w:sz w:val="22"/>
          <w:szCs w:val="22"/>
        </w:rPr>
        <w:t>ą</w:t>
      </w:r>
      <w:r w:rsidRPr="00EE2B80">
        <w:rPr>
          <w:rFonts w:ascii="Arial" w:hAnsi="Arial" w:cs="Arial"/>
          <w:sz w:val="22"/>
          <w:szCs w:val="22"/>
        </w:rPr>
        <w:t xml:space="preserve"> – Członka Zarządu</w:t>
      </w:r>
    </w:p>
    <w:p w14:paraId="257A72D1" w14:textId="77777777" w:rsidR="00424097" w:rsidRPr="00EE2B80" w:rsidRDefault="00424097" w:rsidP="00C2439F">
      <w:pPr>
        <w:spacing w:line="300" w:lineRule="exact"/>
        <w:ind w:firstLine="360"/>
        <w:rPr>
          <w:rFonts w:ascii="Arial" w:hAnsi="Arial" w:cs="Arial"/>
          <w:b/>
          <w:sz w:val="22"/>
          <w:szCs w:val="22"/>
        </w:rPr>
      </w:pPr>
      <w:r w:rsidRPr="00EE2B80">
        <w:rPr>
          <w:rFonts w:ascii="Arial" w:hAnsi="Arial" w:cs="Arial"/>
          <w:sz w:val="22"/>
          <w:szCs w:val="22"/>
        </w:rPr>
        <w:t xml:space="preserve">zwaną w umowie </w:t>
      </w:r>
      <w:r w:rsidRPr="00EE2B80">
        <w:rPr>
          <w:rFonts w:ascii="Arial" w:hAnsi="Arial" w:cs="Arial"/>
          <w:b/>
          <w:sz w:val="22"/>
          <w:szCs w:val="22"/>
        </w:rPr>
        <w:t>Zamawiającym</w:t>
      </w:r>
    </w:p>
    <w:p w14:paraId="65938534" w14:textId="77777777" w:rsidR="00424097" w:rsidRPr="00EE2B80" w:rsidRDefault="00424097" w:rsidP="00C2439F">
      <w:pPr>
        <w:spacing w:line="300" w:lineRule="exact"/>
        <w:ind w:firstLine="360"/>
        <w:rPr>
          <w:rFonts w:ascii="Arial" w:hAnsi="Arial" w:cs="Arial"/>
          <w:sz w:val="22"/>
          <w:szCs w:val="22"/>
        </w:rPr>
      </w:pPr>
      <w:r w:rsidRPr="00EE2B80">
        <w:rPr>
          <w:rFonts w:ascii="Arial" w:hAnsi="Arial" w:cs="Arial"/>
          <w:sz w:val="22"/>
          <w:szCs w:val="22"/>
        </w:rPr>
        <w:t>a</w:t>
      </w:r>
    </w:p>
    <w:p w14:paraId="3255DE73" w14:textId="0E6A78F0" w:rsidR="00807CD2" w:rsidRPr="00EE2B80" w:rsidRDefault="00CA3936" w:rsidP="00C2439F">
      <w:pPr>
        <w:numPr>
          <w:ilvl w:val="0"/>
          <w:numId w:val="2"/>
        </w:numPr>
        <w:tabs>
          <w:tab w:val="clear" w:pos="720"/>
          <w:tab w:val="num" w:pos="360"/>
        </w:tabs>
        <w:spacing w:line="300" w:lineRule="exact"/>
        <w:ind w:left="360"/>
        <w:jc w:val="both"/>
        <w:rPr>
          <w:rFonts w:ascii="Arial" w:hAnsi="Arial" w:cs="Arial"/>
          <w:sz w:val="22"/>
          <w:szCs w:val="22"/>
        </w:rPr>
      </w:pPr>
      <w:r w:rsidRPr="00EE2B80">
        <w:rPr>
          <w:rFonts w:ascii="Arial" w:hAnsi="Arial" w:cs="Arial"/>
          <w:b/>
          <w:bCs/>
          <w:sz w:val="22"/>
          <w:szCs w:val="22"/>
        </w:rPr>
        <w:t>………..</w:t>
      </w:r>
      <w:r w:rsidR="00807CD2" w:rsidRPr="00EE2B80">
        <w:rPr>
          <w:rFonts w:ascii="Arial" w:hAnsi="Arial" w:cs="Arial"/>
          <w:b/>
          <w:bCs/>
          <w:sz w:val="22"/>
          <w:szCs w:val="22"/>
        </w:rPr>
        <w:t xml:space="preserve"> </w:t>
      </w:r>
      <w:r w:rsidR="00807CD2" w:rsidRPr="00EE2B80">
        <w:rPr>
          <w:rFonts w:ascii="Arial" w:hAnsi="Arial" w:cs="Arial"/>
          <w:sz w:val="22"/>
          <w:szCs w:val="22"/>
        </w:rPr>
        <w:t xml:space="preserve">z siedzibą w </w:t>
      </w:r>
      <w:r w:rsidRPr="00EE2B80">
        <w:rPr>
          <w:rFonts w:ascii="Arial" w:hAnsi="Arial" w:cs="Arial"/>
          <w:sz w:val="22"/>
          <w:szCs w:val="22"/>
        </w:rPr>
        <w:t>……….</w:t>
      </w:r>
      <w:r w:rsidR="00807CD2" w:rsidRPr="00EE2B80">
        <w:rPr>
          <w:rFonts w:ascii="Arial" w:hAnsi="Arial" w:cs="Arial"/>
          <w:sz w:val="22"/>
          <w:szCs w:val="22"/>
        </w:rPr>
        <w:t xml:space="preserve">przy ul. </w:t>
      </w:r>
      <w:r w:rsidRPr="00EE2B80">
        <w:rPr>
          <w:rFonts w:ascii="Arial" w:hAnsi="Arial" w:cs="Arial"/>
          <w:sz w:val="22"/>
          <w:szCs w:val="22"/>
        </w:rPr>
        <w:t>…………….</w:t>
      </w:r>
      <w:r w:rsidR="00807CD2" w:rsidRPr="00EE2B80">
        <w:rPr>
          <w:rFonts w:ascii="Arial" w:hAnsi="Arial" w:cs="Arial"/>
          <w:sz w:val="22"/>
          <w:szCs w:val="22"/>
        </w:rPr>
        <w:t xml:space="preserve">, wpisaną do Rejestru Przedsiębiorców pod numerem KRS </w:t>
      </w:r>
      <w:r w:rsidRPr="00EE2B80">
        <w:rPr>
          <w:rFonts w:ascii="Arial" w:hAnsi="Arial" w:cs="Arial"/>
          <w:sz w:val="22"/>
          <w:szCs w:val="22"/>
        </w:rPr>
        <w:t>……….</w:t>
      </w:r>
      <w:r w:rsidR="00807CD2" w:rsidRPr="00EE2B80">
        <w:rPr>
          <w:rFonts w:ascii="Arial" w:hAnsi="Arial" w:cs="Arial"/>
          <w:sz w:val="22"/>
          <w:szCs w:val="22"/>
        </w:rPr>
        <w:t xml:space="preserve">, posiadającą numer identyfikacji podatkowej </w:t>
      </w:r>
      <w:r w:rsidRPr="00EE2B80">
        <w:rPr>
          <w:rFonts w:ascii="Arial" w:hAnsi="Arial" w:cs="Arial"/>
          <w:sz w:val="22"/>
          <w:szCs w:val="22"/>
        </w:rPr>
        <w:t>………………</w:t>
      </w:r>
      <w:r w:rsidR="00807CD2" w:rsidRPr="00EE2B80">
        <w:rPr>
          <w:rFonts w:ascii="Arial" w:hAnsi="Arial" w:cs="Arial"/>
          <w:sz w:val="22"/>
          <w:szCs w:val="22"/>
        </w:rPr>
        <w:t>, reprezentowaną przez:</w:t>
      </w:r>
    </w:p>
    <w:p w14:paraId="23439FE5" w14:textId="7B0DC91A" w:rsidR="00807CD2" w:rsidRPr="00EE2B80" w:rsidRDefault="00CA3936" w:rsidP="00C2439F">
      <w:pPr>
        <w:numPr>
          <w:ilvl w:val="0"/>
          <w:numId w:val="40"/>
        </w:numPr>
        <w:spacing w:line="300" w:lineRule="exact"/>
        <w:rPr>
          <w:rFonts w:ascii="Arial" w:hAnsi="Arial" w:cs="Arial"/>
          <w:sz w:val="22"/>
          <w:szCs w:val="22"/>
        </w:rPr>
      </w:pPr>
      <w:r w:rsidRPr="00EE2B80">
        <w:rPr>
          <w:rFonts w:ascii="Arial" w:hAnsi="Arial" w:cs="Arial"/>
          <w:sz w:val="22"/>
          <w:szCs w:val="22"/>
        </w:rPr>
        <w:t>……………………..</w:t>
      </w:r>
    </w:p>
    <w:p w14:paraId="6AB96DED" w14:textId="77777777" w:rsidR="00424097" w:rsidRPr="00EE2B80" w:rsidRDefault="00424097" w:rsidP="00C2439F">
      <w:pPr>
        <w:spacing w:line="300" w:lineRule="exact"/>
        <w:ind w:firstLine="360"/>
        <w:rPr>
          <w:rFonts w:ascii="Arial" w:hAnsi="Arial" w:cs="Arial"/>
          <w:b/>
          <w:sz w:val="22"/>
          <w:szCs w:val="22"/>
        </w:rPr>
      </w:pPr>
      <w:r w:rsidRPr="00EE2B80">
        <w:rPr>
          <w:rFonts w:ascii="Arial" w:hAnsi="Arial" w:cs="Arial"/>
          <w:sz w:val="22"/>
          <w:szCs w:val="22"/>
        </w:rPr>
        <w:t xml:space="preserve">zwaną w umowie </w:t>
      </w:r>
      <w:r w:rsidRPr="00EE2B80">
        <w:rPr>
          <w:rFonts w:ascii="Arial" w:hAnsi="Arial" w:cs="Arial"/>
          <w:b/>
          <w:sz w:val="22"/>
          <w:szCs w:val="22"/>
        </w:rPr>
        <w:t>Wykonawcą</w:t>
      </w:r>
    </w:p>
    <w:p w14:paraId="12839459" w14:textId="77777777" w:rsidR="00EF720E" w:rsidRPr="00EE2B80" w:rsidRDefault="00EF720E" w:rsidP="00C2439F">
      <w:pPr>
        <w:spacing w:line="300" w:lineRule="exact"/>
        <w:jc w:val="center"/>
        <w:outlineLvl w:val="0"/>
        <w:rPr>
          <w:rFonts w:ascii="Arial" w:hAnsi="Arial" w:cs="Arial"/>
          <w:b/>
          <w:sz w:val="22"/>
          <w:szCs w:val="22"/>
        </w:rPr>
      </w:pPr>
    </w:p>
    <w:p w14:paraId="4073A72D" w14:textId="68E45027" w:rsidR="00110660" w:rsidRPr="00EE2B80" w:rsidRDefault="00110660" w:rsidP="00C2439F">
      <w:pPr>
        <w:spacing w:line="300" w:lineRule="exact"/>
        <w:ind w:left="360"/>
        <w:jc w:val="both"/>
        <w:outlineLvl w:val="0"/>
        <w:rPr>
          <w:rFonts w:ascii="Arial" w:hAnsi="Arial" w:cs="Arial"/>
          <w:bCs/>
          <w:sz w:val="22"/>
          <w:szCs w:val="22"/>
        </w:rPr>
      </w:pPr>
      <w:r w:rsidRPr="00EE2B80">
        <w:rPr>
          <w:rFonts w:ascii="Arial" w:hAnsi="Arial" w:cs="Arial"/>
          <w:bCs/>
          <w:sz w:val="22"/>
          <w:szCs w:val="22"/>
        </w:rPr>
        <w:t>Umowa została zawarta na podstawie przeprowadzonego postępowania o udzielenie zamówienia publicznego w trybie przetargu nieograniczonego zgodnie z ustawą z dnia 11 września 2019 r. - Prawo zamówień publicznych (</w:t>
      </w:r>
      <w:r w:rsidR="00061A4C" w:rsidRPr="00EE2B80">
        <w:rPr>
          <w:rFonts w:ascii="Arial" w:hAnsi="Arial" w:cs="Arial"/>
          <w:bCs/>
          <w:sz w:val="22"/>
          <w:szCs w:val="22"/>
        </w:rPr>
        <w:t xml:space="preserve">tj. Dz. U. z 2023 r. poz. 1605 ze zmianami) </w:t>
      </w:r>
      <w:r w:rsidRPr="00EE2B80">
        <w:rPr>
          <w:rFonts w:ascii="Arial" w:hAnsi="Arial" w:cs="Arial"/>
          <w:bCs/>
          <w:sz w:val="22"/>
          <w:szCs w:val="22"/>
        </w:rPr>
        <w:t>[zwanej dalej także „</w:t>
      </w:r>
      <w:proofErr w:type="spellStart"/>
      <w:r w:rsidRPr="00EE2B80">
        <w:rPr>
          <w:rFonts w:ascii="Arial" w:hAnsi="Arial" w:cs="Arial"/>
          <w:bCs/>
          <w:sz w:val="22"/>
          <w:szCs w:val="22"/>
        </w:rPr>
        <w:t>Pzp</w:t>
      </w:r>
      <w:proofErr w:type="spellEnd"/>
      <w:r w:rsidRPr="00EE2B80">
        <w:rPr>
          <w:rFonts w:ascii="Arial" w:hAnsi="Arial" w:cs="Arial"/>
          <w:bCs/>
          <w:sz w:val="22"/>
          <w:szCs w:val="22"/>
        </w:rPr>
        <w:t>”].</w:t>
      </w:r>
    </w:p>
    <w:p w14:paraId="6F3B435D" w14:textId="77777777" w:rsidR="00110660" w:rsidRPr="00EE2B80" w:rsidRDefault="00110660" w:rsidP="00C2439F">
      <w:pPr>
        <w:spacing w:line="300" w:lineRule="exact"/>
        <w:ind w:left="360"/>
        <w:jc w:val="both"/>
        <w:outlineLvl w:val="0"/>
        <w:rPr>
          <w:rFonts w:ascii="Arial" w:hAnsi="Arial" w:cs="Arial"/>
          <w:bCs/>
          <w:sz w:val="22"/>
          <w:szCs w:val="22"/>
        </w:rPr>
      </w:pPr>
    </w:p>
    <w:p w14:paraId="30B9832B" w14:textId="448A8E58" w:rsidR="00424097" w:rsidRPr="00EE2B80" w:rsidRDefault="000E1388" w:rsidP="00C2439F">
      <w:pPr>
        <w:spacing w:line="300" w:lineRule="exact"/>
        <w:jc w:val="center"/>
        <w:outlineLvl w:val="0"/>
        <w:rPr>
          <w:rFonts w:ascii="Arial" w:hAnsi="Arial" w:cs="Arial"/>
          <w:b/>
          <w:sz w:val="22"/>
          <w:szCs w:val="22"/>
        </w:rPr>
      </w:pPr>
      <w:r w:rsidRPr="00EE2B80">
        <w:rPr>
          <w:rFonts w:ascii="Arial" w:hAnsi="Arial" w:cs="Arial"/>
          <w:b/>
          <w:sz w:val="22"/>
          <w:szCs w:val="22"/>
        </w:rPr>
        <w:t>POSTANOWIENIA OGÓLNE</w:t>
      </w:r>
    </w:p>
    <w:p w14:paraId="57E9C922" w14:textId="77777777" w:rsidR="00D61EAE" w:rsidRPr="00EE2B80" w:rsidRDefault="00D61EAE" w:rsidP="00C2439F">
      <w:pPr>
        <w:spacing w:line="300" w:lineRule="exact"/>
        <w:jc w:val="center"/>
        <w:rPr>
          <w:rFonts w:ascii="Arial" w:hAnsi="Arial" w:cs="Arial"/>
          <w:b/>
          <w:sz w:val="22"/>
          <w:szCs w:val="22"/>
        </w:rPr>
      </w:pPr>
      <w:r w:rsidRPr="00EE2B80">
        <w:rPr>
          <w:rFonts w:ascii="Arial" w:hAnsi="Arial" w:cs="Arial"/>
          <w:b/>
          <w:sz w:val="22"/>
          <w:szCs w:val="22"/>
        </w:rPr>
        <w:t>§ 1</w:t>
      </w:r>
    </w:p>
    <w:p w14:paraId="3ED60640" w14:textId="77777777" w:rsidR="00D61EAE" w:rsidRPr="00EE2B80" w:rsidRDefault="00D61EAE" w:rsidP="00C2439F">
      <w:pPr>
        <w:widowControl w:val="0"/>
        <w:numPr>
          <w:ilvl w:val="0"/>
          <w:numId w:val="30"/>
        </w:numPr>
        <w:tabs>
          <w:tab w:val="clear" w:pos="720"/>
          <w:tab w:val="left" w:pos="426"/>
        </w:tabs>
        <w:suppressAutoHyphens/>
        <w:spacing w:line="300" w:lineRule="exact"/>
        <w:ind w:left="426" w:hanging="426"/>
        <w:jc w:val="both"/>
        <w:rPr>
          <w:rFonts w:ascii="Arial" w:hAnsi="Arial" w:cs="Arial"/>
          <w:kern w:val="1"/>
          <w:sz w:val="22"/>
          <w:szCs w:val="22"/>
          <w:lang w:eastAsia="ar-SA"/>
        </w:rPr>
      </w:pPr>
      <w:r w:rsidRPr="00EE2B80">
        <w:rPr>
          <w:rFonts w:ascii="Arial" w:hAnsi="Arial" w:cs="Arial"/>
          <w:b/>
          <w:kern w:val="1"/>
          <w:sz w:val="22"/>
          <w:szCs w:val="22"/>
          <w:lang w:eastAsia="ar-SA"/>
        </w:rPr>
        <w:t>Zamawiający</w:t>
      </w:r>
      <w:r w:rsidRPr="00EE2B80">
        <w:rPr>
          <w:rFonts w:ascii="Arial" w:hAnsi="Arial" w:cs="Arial"/>
          <w:kern w:val="1"/>
          <w:sz w:val="22"/>
          <w:szCs w:val="22"/>
          <w:lang w:eastAsia="ar-SA"/>
        </w:rPr>
        <w:t xml:space="preserve"> oświadcza, że:</w:t>
      </w:r>
    </w:p>
    <w:p w14:paraId="33BAAA7B" w14:textId="77777777" w:rsidR="00D61EAE" w:rsidRPr="00EE2B80" w:rsidRDefault="00D61EAE" w:rsidP="00C2439F">
      <w:pPr>
        <w:widowControl w:val="0"/>
        <w:numPr>
          <w:ilvl w:val="0"/>
          <w:numId w:val="32"/>
        </w:numPr>
        <w:tabs>
          <w:tab w:val="clear" w:pos="928"/>
          <w:tab w:val="num" w:pos="709"/>
        </w:tabs>
        <w:suppressAutoHyphens/>
        <w:spacing w:line="300" w:lineRule="exact"/>
        <w:ind w:left="709" w:hanging="283"/>
        <w:jc w:val="both"/>
        <w:rPr>
          <w:rFonts w:ascii="Arial" w:hAnsi="Arial" w:cs="Arial"/>
          <w:kern w:val="1"/>
          <w:sz w:val="22"/>
          <w:szCs w:val="22"/>
          <w:lang w:eastAsia="ar-SA"/>
        </w:rPr>
      </w:pPr>
      <w:r w:rsidRPr="00EE2B80">
        <w:rPr>
          <w:rFonts w:ascii="Arial" w:hAnsi="Arial" w:cs="Arial"/>
          <w:kern w:val="1"/>
          <w:sz w:val="22"/>
          <w:szCs w:val="22"/>
          <w:lang w:eastAsia="ar-SA"/>
        </w:rPr>
        <w:t>przysługuje mu tytuł prawny do nieruchomości, na której będzie zlokalizowana inwestycja oraz że posiada prawo do dysponowania tą nieruchomością na cele budowlane;</w:t>
      </w:r>
    </w:p>
    <w:p w14:paraId="1B2AF35F" w14:textId="77777777" w:rsidR="00D61EAE" w:rsidRPr="00EE2B80" w:rsidRDefault="00D61EAE" w:rsidP="00C2439F">
      <w:pPr>
        <w:widowControl w:val="0"/>
        <w:numPr>
          <w:ilvl w:val="0"/>
          <w:numId w:val="32"/>
        </w:numPr>
        <w:tabs>
          <w:tab w:val="clear" w:pos="928"/>
          <w:tab w:val="num" w:pos="709"/>
          <w:tab w:val="left" w:pos="1275"/>
        </w:tabs>
        <w:suppressAutoHyphens/>
        <w:spacing w:line="300" w:lineRule="exact"/>
        <w:ind w:left="709" w:hanging="283"/>
        <w:jc w:val="both"/>
        <w:rPr>
          <w:rFonts w:ascii="Arial" w:hAnsi="Arial" w:cs="Arial"/>
          <w:kern w:val="1"/>
          <w:sz w:val="22"/>
          <w:szCs w:val="22"/>
          <w:lang w:eastAsia="ar-SA"/>
        </w:rPr>
      </w:pPr>
      <w:r w:rsidRPr="00EE2B80">
        <w:rPr>
          <w:rFonts w:ascii="Arial" w:hAnsi="Arial" w:cs="Arial"/>
          <w:kern w:val="1"/>
          <w:sz w:val="22"/>
          <w:szCs w:val="22"/>
          <w:lang w:eastAsia="ar-SA"/>
        </w:rPr>
        <w:t>nie jest prowadzone w stosunku do niego postępowanie układowe, upadłościowe, likwidacyjne jak również egzekucyjne mogące spowodować niewypłacalność Inwestora.</w:t>
      </w:r>
    </w:p>
    <w:p w14:paraId="59C75050" w14:textId="77777777" w:rsidR="00D61EAE" w:rsidRPr="00EE2B80" w:rsidRDefault="00D61EAE" w:rsidP="00C2439F">
      <w:pPr>
        <w:widowControl w:val="0"/>
        <w:numPr>
          <w:ilvl w:val="0"/>
          <w:numId w:val="32"/>
        </w:numPr>
        <w:tabs>
          <w:tab w:val="clear" w:pos="928"/>
          <w:tab w:val="num" w:pos="709"/>
          <w:tab w:val="left" w:pos="1275"/>
        </w:tabs>
        <w:suppressAutoHyphens/>
        <w:spacing w:line="300" w:lineRule="exact"/>
        <w:ind w:left="709" w:hanging="283"/>
        <w:jc w:val="both"/>
        <w:rPr>
          <w:rFonts w:ascii="Arial" w:hAnsi="Arial" w:cs="Arial"/>
          <w:kern w:val="1"/>
          <w:sz w:val="22"/>
          <w:szCs w:val="22"/>
          <w:lang w:eastAsia="ar-SA"/>
        </w:rPr>
      </w:pPr>
      <w:r w:rsidRPr="00EE2B80">
        <w:rPr>
          <w:rFonts w:ascii="Arial" w:hAnsi="Arial" w:cs="Arial"/>
          <w:kern w:val="1"/>
          <w:sz w:val="22"/>
          <w:szCs w:val="22"/>
          <w:lang w:eastAsia="ar-SA"/>
        </w:rPr>
        <w:t>posiada stosowne środki finansowe do zrealizowania inwestycji będącej przedmiotem niniejszej umowy.</w:t>
      </w:r>
    </w:p>
    <w:p w14:paraId="4E60EDDF" w14:textId="7A4063F6" w:rsidR="00D61EAE" w:rsidRPr="00EE2B80" w:rsidRDefault="00D61EAE" w:rsidP="00C2439F">
      <w:pPr>
        <w:widowControl w:val="0"/>
        <w:numPr>
          <w:ilvl w:val="0"/>
          <w:numId w:val="32"/>
        </w:numPr>
        <w:tabs>
          <w:tab w:val="clear" w:pos="928"/>
          <w:tab w:val="num" w:pos="709"/>
          <w:tab w:val="left" w:pos="1275"/>
        </w:tabs>
        <w:suppressAutoHyphens/>
        <w:spacing w:line="300" w:lineRule="exact"/>
        <w:ind w:left="709" w:hanging="283"/>
        <w:jc w:val="both"/>
        <w:rPr>
          <w:rFonts w:ascii="Arial" w:hAnsi="Arial" w:cs="Arial"/>
          <w:kern w:val="1"/>
          <w:sz w:val="22"/>
          <w:szCs w:val="22"/>
          <w:lang w:eastAsia="ar-SA"/>
        </w:rPr>
      </w:pPr>
      <w:r w:rsidRPr="00EE2B80">
        <w:rPr>
          <w:rFonts w:ascii="Arial" w:hAnsi="Arial" w:cs="Arial"/>
          <w:sz w:val="22"/>
          <w:szCs w:val="22"/>
        </w:rPr>
        <w:t>jest jednocześnie Inwestorem w rozumieniu przepisów ustawy z dnia 7 lipca 1994 r. Prawo budowlane. Zamawiający zarządza realizacją umowy w tym nadzorowaniem i koordynowaniem jej realizacji ze strony Zamawiającego za pośrednictwem zatrudnionego personelu wskazanego Wykonawcy</w:t>
      </w:r>
      <w:r w:rsidR="001E3BE7" w:rsidRPr="00EE2B80">
        <w:rPr>
          <w:rFonts w:ascii="Arial" w:hAnsi="Arial" w:cs="Arial"/>
          <w:sz w:val="22"/>
          <w:szCs w:val="22"/>
        </w:rPr>
        <w:t>,</w:t>
      </w:r>
    </w:p>
    <w:p w14:paraId="598F0D70" w14:textId="64B97229" w:rsidR="001E3BE7" w:rsidRPr="00EE2B80" w:rsidRDefault="001E3BE7" w:rsidP="00C2439F">
      <w:pPr>
        <w:widowControl w:val="0"/>
        <w:numPr>
          <w:ilvl w:val="0"/>
          <w:numId w:val="32"/>
        </w:numPr>
        <w:tabs>
          <w:tab w:val="clear" w:pos="928"/>
          <w:tab w:val="num" w:pos="709"/>
          <w:tab w:val="left" w:pos="1275"/>
        </w:tabs>
        <w:suppressAutoHyphens/>
        <w:spacing w:line="300" w:lineRule="exact"/>
        <w:ind w:left="709" w:hanging="283"/>
        <w:jc w:val="both"/>
        <w:rPr>
          <w:rFonts w:ascii="Arial" w:hAnsi="Arial" w:cs="Arial"/>
          <w:bCs/>
          <w:sz w:val="22"/>
          <w:szCs w:val="22"/>
        </w:rPr>
      </w:pPr>
      <w:r w:rsidRPr="00EE2B80">
        <w:rPr>
          <w:rFonts w:ascii="Arial" w:hAnsi="Arial" w:cs="Arial"/>
          <w:bCs/>
          <w:sz w:val="22"/>
          <w:szCs w:val="22"/>
        </w:rPr>
        <w:t>posiada status dużego przedsiębiorcy w rozumieniu przepisów ustawy z dnia 8 marca 2013 r. o przeciwdziałaniu nadmiernym opóźnieniom w transakcjach handlowych (tj. Dz.U. z 2021 r. poz. 424) oraz załącznika I do Rozporządzenia Komisji (UE) nr 651/2014 z dnia 17 czerwca 2014 r. uznającego niektóre rodzaje pomocy za zgodne z rynkiem wewnętrznym w zastosowaniu art. 107 i 108 Traktatu.</w:t>
      </w:r>
    </w:p>
    <w:p w14:paraId="7792518F" w14:textId="77777777" w:rsidR="00D61EAE" w:rsidRPr="00EE2B80" w:rsidRDefault="00D61EAE" w:rsidP="00C2439F">
      <w:pPr>
        <w:widowControl w:val="0"/>
        <w:numPr>
          <w:ilvl w:val="0"/>
          <w:numId w:val="31"/>
        </w:numPr>
        <w:tabs>
          <w:tab w:val="clear" w:pos="720"/>
          <w:tab w:val="left" w:pos="426"/>
        </w:tabs>
        <w:suppressAutoHyphens/>
        <w:spacing w:line="300" w:lineRule="exact"/>
        <w:ind w:left="426" w:hanging="426"/>
        <w:jc w:val="both"/>
        <w:rPr>
          <w:rFonts w:ascii="Arial" w:hAnsi="Arial" w:cs="Arial"/>
          <w:kern w:val="1"/>
          <w:sz w:val="22"/>
          <w:szCs w:val="22"/>
          <w:lang w:eastAsia="ar-SA"/>
        </w:rPr>
      </w:pPr>
      <w:r w:rsidRPr="00EE2B80">
        <w:rPr>
          <w:rFonts w:ascii="Arial" w:hAnsi="Arial" w:cs="Arial"/>
          <w:b/>
          <w:kern w:val="1"/>
          <w:sz w:val="22"/>
          <w:szCs w:val="22"/>
          <w:lang w:eastAsia="ar-SA"/>
        </w:rPr>
        <w:t>Wykonawca</w:t>
      </w:r>
      <w:r w:rsidRPr="00EE2B80">
        <w:rPr>
          <w:rFonts w:ascii="Arial" w:hAnsi="Arial" w:cs="Arial"/>
          <w:kern w:val="1"/>
          <w:sz w:val="22"/>
          <w:szCs w:val="22"/>
          <w:lang w:eastAsia="ar-SA"/>
        </w:rPr>
        <w:t xml:space="preserve"> oświadcza, że:</w:t>
      </w:r>
    </w:p>
    <w:p w14:paraId="434FDB14" w14:textId="77777777" w:rsidR="00D61EAE" w:rsidRPr="00EE2B80" w:rsidRDefault="00D61EAE" w:rsidP="00C2439F">
      <w:pPr>
        <w:widowControl w:val="0"/>
        <w:numPr>
          <w:ilvl w:val="0"/>
          <w:numId w:val="33"/>
        </w:numPr>
        <w:tabs>
          <w:tab w:val="clear" w:pos="510"/>
          <w:tab w:val="num" w:pos="709"/>
        </w:tabs>
        <w:suppressAutoHyphens/>
        <w:spacing w:line="300" w:lineRule="exact"/>
        <w:ind w:left="709" w:hanging="283"/>
        <w:jc w:val="both"/>
        <w:rPr>
          <w:rFonts w:ascii="Arial" w:hAnsi="Arial" w:cs="Arial"/>
          <w:kern w:val="1"/>
          <w:sz w:val="22"/>
          <w:szCs w:val="22"/>
          <w:lang w:eastAsia="ar-SA"/>
        </w:rPr>
      </w:pPr>
      <w:r w:rsidRPr="00EE2B80">
        <w:rPr>
          <w:rFonts w:ascii="Arial" w:hAnsi="Arial" w:cs="Arial"/>
          <w:kern w:val="1"/>
          <w:sz w:val="22"/>
          <w:szCs w:val="22"/>
          <w:lang w:eastAsia="ar-SA"/>
        </w:rPr>
        <w:lastRenderedPageBreak/>
        <w:t xml:space="preserve">posiada stosowne doświadczenie, wiedzę, sprzęt i wykwalifikowany personel </w:t>
      </w:r>
      <w:r w:rsidRPr="00EE2B80">
        <w:rPr>
          <w:rFonts w:ascii="Arial" w:hAnsi="Arial" w:cs="Arial"/>
          <w:kern w:val="1"/>
          <w:sz w:val="22"/>
          <w:szCs w:val="22"/>
          <w:lang w:eastAsia="ar-SA"/>
        </w:rPr>
        <w:br/>
        <w:t>w zakresie prac budowlanych i instalacyjnych umożliwiający terminowe wykonanie przedmiotu umowy;</w:t>
      </w:r>
    </w:p>
    <w:p w14:paraId="6994591E" w14:textId="77777777" w:rsidR="00D61EAE" w:rsidRPr="00EE2B80" w:rsidRDefault="00D61EAE" w:rsidP="00C2439F">
      <w:pPr>
        <w:widowControl w:val="0"/>
        <w:numPr>
          <w:ilvl w:val="0"/>
          <w:numId w:val="33"/>
        </w:numPr>
        <w:tabs>
          <w:tab w:val="clear" w:pos="510"/>
          <w:tab w:val="num" w:pos="709"/>
        </w:tabs>
        <w:suppressAutoHyphens/>
        <w:spacing w:line="300" w:lineRule="exact"/>
        <w:ind w:left="709" w:hanging="283"/>
        <w:jc w:val="both"/>
        <w:rPr>
          <w:rFonts w:ascii="Arial" w:hAnsi="Arial" w:cs="Arial"/>
          <w:kern w:val="1"/>
          <w:sz w:val="22"/>
          <w:szCs w:val="22"/>
          <w:lang w:eastAsia="ar-SA"/>
        </w:rPr>
      </w:pPr>
      <w:r w:rsidRPr="00EE2B80">
        <w:rPr>
          <w:rFonts w:ascii="Arial" w:hAnsi="Arial" w:cs="Arial"/>
          <w:kern w:val="1"/>
          <w:sz w:val="22"/>
          <w:szCs w:val="22"/>
          <w:lang w:eastAsia="ar-SA"/>
        </w:rPr>
        <w:t xml:space="preserve">nie jest prowadzone w stosunku do niego postępowanie układowe, upadłościowe, likwidacyjne jak również egzekucyjne mogące spowodować niewypłacalność </w:t>
      </w:r>
      <w:r w:rsidRPr="00EE2B80">
        <w:rPr>
          <w:rFonts w:ascii="Arial" w:hAnsi="Arial" w:cs="Arial"/>
          <w:b/>
          <w:kern w:val="1"/>
          <w:sz w:val="22"/>
          <w:szCs w:val="22"/>
          <w:lang w:eastAsia="ar-SA"/>
        </w:rPr>
        <w:t>Wykonawcy</w:t>
      </w:r>
      <w:r w:rsidRPr="00EE2B80">
        <w:rPr>
          <w:rFonts w:ascii="Arial" w:hAnsi="Arial" w:cs="Arial"/>
          <w:kern w:val="1"/>
          <w:sz w:val="22"/>
          <w:szCs w:val="22"/>
          <w:lang w:eastAsia="ar-SA"/>
        </w:rPr>
        <w:t>;</w:t>
      </w:r>
    </w:p>
    <w:p w14:paraId="7B2BBF58" w14:textId="2D874ACA" w:rsidR="00D61EAE" w:rsidRPr="00EE2B80" w:rsidRDefault="00D61EAE" w:rsidP="00C2439F">
      <w:pPr>
        <w:widowControl w:val="0"/>
        <w:numPr>
          <w:ilvl w:val="0"/>
          <w:numId w:val="33"/>
        </w:numPr>
        <w:tabs>
          <w:tab w:val="clear" w:pos="510"/>
          <w:tab w:val="num" w:pos="709"/>
        </w:tabs>
        <w:suppressAutoHyphens/>
        <w:spacing w:line="300" w:lineRule="exact"/>
        <w:ind w:left="709" w:hanging="283"/>
        <w:jc w:val="both"/>
        <w:rPr>
          <w:rFonts w:ascii="Arial" w:hAnsi="Arial" w:cs="Arial"/>
          <w:kern w:val="1"/>
          <w:sz w:val="22"/>
          <w:szCs w:val="22"/>
          <w:lang w:eastAsia="ar-SA"/>
        </w:rPr>
      </w:pPr>
      <w:r w:rsidRPr="00EE2B80">
        <w:rPr>
          <w:rFonts w:ascii="Arial" w:hAnsi="Arial" w:cs="Arial"/>
          <w:kern w:val="1"/>
          <w:sz w:val="22"/>
          <w:szCs w:val="22"/>
          <w:lang w:eastAsia="ar-SA"/>
        </w:rPr>
        <w:t xml:space="preserve">pozostaje odpowiedzialny względem Zamawiającego </w:t>
      </w:r>
      <w:r w:rsidRPr="00EE2B80">
        <w:rPr>
          <w:rFonts w:ascii="Arial" w:hAnsi="Arial" w:cs="Arial"/>
          <w:b/>
          <w:kern w:val="1"/>
          <w:sz w:val="22"/>
          <w:szCs w:val="22"/>
          <w:lang w:eastAsia="ar-SA"/>
        </w:rPr>
        <w:t>I</w:t>
      </w:r>
      <w:r w:rsidRPr="00EE2B80">
        <w:rPr>
          <w:rFonts w:ascii="Arial" w:hAnsi="Arial" w:cs="Arial"/>
          <w:kern w:val="1"/>
          <w:sz w:val="22"/>
          <w:szCs w:val="22"/>
          <w:lang w:eastAsia="ar-SA"/>
        </w:rPr>
        <w:t xml:space="preserve"> za podwykonawców, za pomocą których będzie wykonywał przedmiot umowy</w:t>
      </w:r>
      <w:r w:rsidR="001E3BE7" w:rsidRPr="00EE2B80">
        <w:rPr>
          <w:rFonts w:ascii="Arial" w:hAnsi="Arial" w:cs="Arial"/>
          <w:kern w:val="1"/>
          <w:sz w:val="22"/>
          <w:szCs w:val="22"/>
          <w:lang w:eastAsia="ar-SA"/>
        </w:rPr>
        <w:t>;</w:t>
      </w:r>
    </w:p>
    <w:p w14:paraId="3A4CE426" w14:textId="788837A8" w:rsidR="001E3BE7" w:rsidRPr="00EE2B80" w:rsidRDefault="001E3BE7" w:rsidP="00C2439F">
      <w:pPr>
        <w:widowControl w:val="0"/>
        <w:numPr>
          <w:ilvl w:val="0"/>
          <w:numId w:val="33"/>
        </w:numPr>
        <w:tabs>
          <w:tab w:val="clear" w:pos="510"/>
          <w:tab w:val="num" w:pos="709"/>
        </w:tabs>
        <w:suppressAutoHyphens/>
        <w:spacing w:line="300" w:lineRule="exact"/>
        <w:ind w:left="709" w:hanging="283"/>
        <w:jc w:val="both"/>
        <w:rPr>
          <w:rFonts w:ascii="Arial" w:hAnsi="Arial" w:cs="Arial"/>
          <w:kern w:val="1"/>
          <w:sz w:val="22"/>
          <w:szCs w:val="22"/>
          <w:lang w:eastAsia="ar-SA"/>
        </w:rPr>
      </w:pPr>
      <w:r w:rsidRPr="00EE2B80">
        <w:rPr>
          <w:rFonts w:ascii="Arial" w:hAnsi="Arial" w:cs="Arial"/>
          <w:kern w:val="1"/>
          <w:sz w:val="22"/>
          <w:szCs w:val="22"/>
          <w:lang w:eastAsia="ar-SA"/>
        </w:rPr>
        <w:t>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58587EF0" w14:textId="77777777" w:rsidR="00121887" w:rsidRPr="00EE2B80" w:rsidRDefault="00121887" w:rsidP="00C2439F">
      <w:pPr>
        <w:spacing w:line="300" w:lineRule="exact"/>
        <w:jc w:val="both"/>
        <w:rPr>
          <w:rFonts w:ascii="Arial" w:hAnsi="Arial" w:cs="Arial"/>
          <w:sz w:val="22"/>
          <w:szCs w:val="22"/>
        </w:rPr>
      </w:pPr>
    </w:p>
    <w:p w14:paraId="560AB3A6" w14:textId="6EE084BE" w:rsidR="00121887" w:rsidRPr="00EE2B80" w:rsidRDefault="000E1388" w:rsidP="00C2439F">
      <w:pPr>
        <w:spacing w:line="300" w:lineRule="exact"/>
        <w:jc w:val="center"/>
        <w:outlineLvl w:val="0"/>
        <w:rPr>
          <w:rFonts w:ascii="Arial" w:hAnsi="Arial" w:cs="Arial"/>
          <w:b/>
          <w:sz w:val="22"/>
          <w:szCs w:val="22"/>
        </w:rPr>
      </w:pPr>
      <w:r w:rsidRPr="00EE2B80">
        <w:rPr>
          <w:rFonts w:ascii="Arial" w:hAnsi="Arial" w:cs="Arial"/>
          <w:b/>
          <w:sz w:val="22"/>
          <w:szCs w:val="22"/>
        </w:rPr>
        <w:t>PRZEDMIOT UMOWY</w:t>
      </w:r>
    </w:p>
    <w:p w14:paraId="739AC7CF" w14:textId="77777777" w:rsidR="00121887" w:rsidRPr="00EE2B80" w:rsidRDefault="00121887" w:rsidP="00C2439F">
      <w:pPr>
        <w:spacing w:line="300" w:lineRule="exact"/>
        <w:jc w:val="center"/>
        <w:rPr>
          <w:rFonts w:ascii="Arial" w:hAnsi="Arial" w:cs="Arial"/>
          <w:b/>
          <w:sz w:val="22"/>
          <w:szCs w:val="22"/>
        </w:rPr>
      </w:pPr>
      <w:r w:rsidRPr="00EE2B80">
        <w:rPr>
          <w:rFonts w:ascii="Arial" w:hAnsi="Arial" w:cs="Arial"/>
          <w:b/>
          <w:sz w:val="22"/>
          <w:szCs w:val="22"/>
        </w:rPr>
        <w:t>§ 2</w:t>
      </w:r>
    </w:p>
    <w:p w14:paraId="76A2C3B3" w14:textId="77777777" w:rsidR="00BE67AD" w:rsidRPr="00EE2B80" w:rsidRDefault="00BE67AD" w:rsidP="00C2439F">
      <w:pPr>
        <w:numPr>
          <w:ilvl w:val="0"/>
          <w:numId w:val="3"/>
        </w:numPr>
        <w:spacing w:line="300" w:lineRule="exact"/>
        <w:ind w:left="284" w:hanging="284"/>
        <w:jc w:val="both"/>
        <w:rPr>
          <w:rFonts w:ascii="Arial" w:hAnsi="Arial" w:cs="Arial"/>
          <w:sz w:val="22"/>
          <w:szCs w:val="22"/>
        </w:rPr>
      </w:pPr>
      <w:bookmarkStart w:id="0" w:name="_Hlk14950905"/>
      <w:r w:rsidRPr="00EE2B80">
        <w:rPr>
          <w:rFonts w:ascii="Arial" w:hAnsi="Arial" w:cs="Arial"/>
          <w:sz w:val="22"/>
          <w:szCs w:val="22"/>
        </w:rPr>
        <w:t xml:space="preserve">Zamawiający powierza, a Wykonawca przyjmuje do realizacji </w:t>
      </w:r>
      <w:r w:rsidRPr="00EE2B80">
        <w:rPr>
          <w:rFonts w:ascii="Arial" w:hAnsi="Arial" w:cs="Arial"/>
          <w:bCs/>
          <w:sz w:val="22"/>
          <w:szCs w:val="22"/>
        </w:rPr>
        <w:t xml:space="preserve">dostawę, montaż oraz uruchomienie jednostki kogeneracyjnej o mocy ok. 1 </w:t>
      </w:r>
      <w:proofErr w:type="spellStart"/>
      <w:r w:rsidRPr="00EE2B80">
        <w:rPr>
          <w:rFonts w:ascii="Arial" w:hAnsi="Arial" w:cs="Arial"/>
          <w:bCs/>
          <w:sz w:val="22"/>
          <w:szCs w:val="22"/>
        </w:rPr>
        <w:t>MWe</w:t>
      </w:r>
      <w:proofErr w:type="spellEnd"/>
      <w:r w:rsidRPr="00EE2B80">
        <w:rPr>
          <w:rFonts w:ascii="Arial" w:hAnsi="Arial" w:cs="Arial"/>
          <w:bCs/>
          <w:sz w:val="22"/>
          <w:szCs w:val="22"/>
        </w:rPr>
        <w:t xml:space="preserve"> wraz z urządzeniami, podłączeniami, aparaturą i oprogramowaniem, niezbędnymi do jego prawidłowej pracy i współpracy z istniejącymi </w:t>
      </w:r>
      <w:proofErr w:type="spellStart"/>
      <w:r w:rsidRPr="00EE2B80">
        <w:rPr>
          <w:rFonts w:ascii="Arial" w:hAnsi="Arial" w:cs="Arial"/>
          <w:bCs/>
          <w:sz w:val="22"/>
          <w:szCs w:val="22"/>
        </w:rPr>
        <w:t>kogeneratorami</w:t>
      </w:r>
      <w:proofErr w:type="spellEnd"/>
      <w:r w:rsidRPr="00EE2B80">
        <w:rPr>
          <w:rFonts w:ascii="Arial" w:hAnsi="Arial" w:cs="Arial"/>
          <w:sz w:val="22"/>
          <w:szCs w:val="22"/>
        </w:rPr>
        <w:t>.</w:t>
      </w:r>
    </w:p>
    <w:bookmarkEnd w:id="0"/>
    <w:p w14:paraId="5D3A9699" w14:textId="77777777" w:rsidR="00BE67AD" w:rsidRPr="00EE2B80" w:rsidRDefault="00BE67AD" w:rsidP="00C2439F">
      <w:pPr>
        <w:pStyle w:val="Akapitzlist"/>
        <w:numPr>
          <w:ilvl w:val="0"/>
          <w:numId w:val="3"/>
        </w:numPr>
        <w:spacing w:after="0" w:line="300" w:lineRule="exact"/>
        <w:ind w:hanging="357"/>
        <w:rPr>
          <w:rFonts w:ascii="Arial" w:eastAsia="Times New Roman" w:hAnsi="Arial" w:cs="Arial"/>
          <w:lang w:eastAsia="pl-PL"/>
        </w:rPr>
      </w:pPr>
      <w:r w:rsidRPr="00EE2B80">
        <w:rPr>
          <w:rFonts w:ascii="Arial" w:eastAsia="Times New Roman" w:hAnsi="Arial" w:cs="Arial"/>
          <w:lang w:eastAsia="pl-PL"/>
        </w:rPr>
        <w:t>Przedmiot Umowy obejmuje w szczególności:</w:t>
      </w:r>
    </w:p>
    <w:p w14:paraId="53744C3F" w14:textId="1D23EAE0" w:rsidR="00BB0CAA" w:rsidRPr="00EE2B80" w:rsidRDefault="00BE67AD" w:rsidP="00BB0CAA">
      <w:pPr>
        <w:numPr>
          <w:ilvl w:val="0"/>
          <w:numId w:val="51"/>
        </w:numPr>
        <w:spacing w:line="300" w:lineRule="exact"/>
        <w:jc w:val="both"/>
        <w:rPr>
          <w:rFonts w:ascii="Arial" w:eastAsia="Calibri" w:hAnsi="Arial" w:cs="Arial"/>
          <w:sz w:val="22"/>
          <w:szCs w:val="22"/>
        </w:rPr>
      </w:pPr>
      <w:r w:rsidRPr="00EE2B80">
        <w:rPr>
          <w:rFonts w:ascii="Arial" w:hAnsi="Arial" w:cs="Arial"/>
          <w:sz w:val="22"/>
          <w:szCs w:val="22"/>
        </w:rPr>
        <w:t xml:space="preserve">Opracowanie dokumentacji technicznej we wszystkich wymaganych zakresem prac branżach (w tym m.in. projekt przebudowy i dostosowania pomieszczenia dla nowego </w:t>
      </w:r>
      <w:proofErr w:type="spellStart"/>
      <w:r w:rsidRPr="00EE2B80">
        <w:rPr>
          <w:rFonts w:ascii="Arial" w:hAnsi="Arial" w:cs="Arial"/>
          <w:sz w:val="22"/>
          <w:szCs w:val="22"/>
        </w:rPr>
        <w:t>kogeneratora</w:t>
      </w:r>
      <w:proofErr w:type="spellEnd"/>
      <w:r w:rsidRPr="00EE2B80">
        <w:rPr>
          <w:rFonts w:ascii="Arial" w:hAnsi="Arial" w:cs="Arial"/>
          <w:sz w:val="22"/>
          <w:szCs w:val="22"/>
        </w:rPr>
        <w:t>, projekt zasilania elektrycznego, instalacji wentylacyjnych,</w:t>
      </w:r>
      <w:r w:rsidR="008F7CB2" w:rsidRPr="00EE2B80">
        <w:rPr>
          <w:rFonts w:ascii="Arial" w:hAnsi="Arial" w:cs="Arial"/>
          <w:sz w:val="22"/>
          <w:szCs w:val="22"/>
        </w:rPr>
        <w:t xml:space="preserve"> grzewczych, odprowadzenia spalin,</w:t>
      </w:r>
      <w:r w:rsidRPr="00EE2B80">
        <w:rPr>
          <w:rFonts w:ascii="Arial" w:hAnsi="Arial" w:cs="Arial"/>
          <w:sz w:val="22"/>
          <w:szCs w:val="22"/>
        </w:rPr>
        <w:t xml:space="preserve"> sanitarnych, etc.), niezbędnej do prawidłowego wykonania montażu urządzeń w miejscu ich lokalizacji</w:t>
      </w:r>
      <w:r w:rsidR="00BB0CAA" w:rsidRPr="00EE2B80">
        <w:rPr>
          <w:rFonts w:ascii="Arial" w:hAnsi="Arial" w:cs="Arial"/>
          <w:sz w:val="22"/>
          <w:szCs w:val="22"/>
        </w:rPr>
        <w:t xml:space="preserve">, </w:t>
      </w:r>
      <w:r w:rsidR="00BB0CAA" w:rsidRPr="00EE2B80">
        <w:rPr>
          <w:rFonts w:ascii="Arial" w:eastAsia="Calibri" w:hAnsi="Arial" w:cs="Arial"/>
          <w:sz w:val="22"/>
          <w:szCs w:val="22"/>
          <w:lang w:eastAsia="en-US"/>
        </w:rPr>
        <w:t>obejmujące:</w:t>
      </w:r>
    </w:p>
    <w:p w14:paraId="2F9DF8A3" w14:textId="77777777" w:rsidR="00BB0CAA" w:rsidRPr="00EE2B80" w:rsidRDefault="00BB0CAA" w:rsidP="00BB0CAA">
      <w:pPr>
        <w:numPr>
          <w:ilvl w:val="0"/>
          <w:numId w:val="70"/>
        </w:numPr>
        <w:spacing w:line="300" w:lineRule="exact"/>
        <w:jc w:val="both"/>
        <w:rPr>
          <w:rFonts w:ascii="Arial" w:hAnsi="Arial" w:cs="Arial"/>
          <w:sz w:val="22"/>
          <w:szCs w:val="22"/>
        </w:rPr>
      </w:pPr>
      <w:r w:rsidRPr="00EE2B80">
        <w:rPr>
          <w:rFonts w:ascii="Arial" w:hAnsi="Arial" w:cs="Arial"/>
          <w:sz w:val="22"/>
          <w:szCs w:val="22"/>
        </w:rPr>
        <w:t>uszczegółowienie wytycznych inwestorskich dotyczących planowanego przedsięwzięcia oraz pozyskanie materiałów niezbędnych do wykonania dokumentacji,</w:t>
      </w:r>
    </w:p>
    <w:p w14:paraId="5A584055" w14:textId="77777777" w:rsidR="00BB0CAA" w:rsidRPr="00EE2B80" w:rsidRDefault="00BB0CAA" w:rsidP="00BB0CAA">
      <w:pPr>
        <w:numPr>
          <w:ilvl w:val="0"/>
          <w:numId w:val="70"/>
        </w:numPr>
        <w:spacing w:line="300" w:lineRule="exact"/>
        <w:jc w:val="both"/>
        <w:rPr>
          <w:rFonts w:ascii="Arial" w:hAnsi="Arial" w:cs="Arial"/>
          <w:sz w:val="22"/>
          <w:szCs w:val="22"/>
        </w:rPr>
      </w:pPr>
      <w:r w:rsidRPr="00EE2B80">
        <w:rPr>
          <w:rFonts w:ascii="Arial" w:hAnsi="Arial" w:cs="Arial"/>
          <w:sz w:val="22"/>
          <w:szCs w:val="22"/>
        </w:rPr>
        <w:t xml:space="preserve">opracowanie koncepcji projektowej, zawierającej opis projektowanych rozwiązań dostosowanych do miejsca montażu urządzeń, w tym przedstawienie szczegółowych obliczeń i doborów zastosowanego urządzenia. Obliczenia te muszą uwzględniać specyficzne warunki panujące w pomieszczeniu, takie jak kubatura, temperatura powietrza i wody, powierzchnia rurociągów oraz zapotrzebowanie, aby zagwarantować skuteczność działania. </w:t>
      </w:r>
    </w:p>
    <w:p w14:paraId="06A8E2C9" w14:textId="77CD742C" w:rsidR="00BB0CAA" w:rsidRPr="00EE2B80" w:rsidRDefault="00BB0CAA" w:rsidP="00BB0CAA">
      <w:pPr>
        <w:numPr>
          <w:ilvl w:val="0"/>
          <w:numId w:val="70"/>
        </w:numPr>
        <w:spacing w:line="300" w:lineRule="exact"/>
        <w:jc w:val="both"/>
        <w:rPr>
          <w:rFonts w:ascii="Arial" w:hAnsi="Arial" w:cs="Arial"/>
          <w:sz w:val="22"/>
          <w:szCs w:val="22"/>
        </w:rPr>
      </w:pPr>
      <w:r w:rsidRPr="00EE2B80">
        <w:rPr>
          <w:rFonts w:ascii="Arial" w:hAnsi="Arial" w:cs="Arial"/>
          <w:sz w:val="22"/>
          <w:szCs w:val="22"/>
        </w:rPr>
        <w:t>opracowanie projektów wykonawczych we wszystkich wymaganych branżach, zgodne z Rozporządzeniem Ministra Rozwoju i Technologii z dnia 20 grudnia 2021 r. w sprawie szczegółowego zakresu i formy dokumentacji projektowej, specyfikacji technicznych wykonania i odbioru robót budowlanych oraz programu funkcjonalno-użytkowego,</w:t>
      </w:r>
    </w:p>
    <w:p w14:paraId="1810EDB2" w14:textId="77777777" w:rsidR="00BB0CAA" w:rsidRPr="00EE2B80" w:rsidRDefault="00BB0CAA" w:rsidP="00BB0CAA">
      <w:pPr>
        <w:numPr>
          <w:ilvl w:val="0"/>
          <w:numId w:val="70"/>
        </w:numPr>
        <w:spacing w:line="300" w:lineRule="exact"/>
        <w:jc w:val="both"/>
        <w:rPr>
          <w:rFonts w:ascii="Arial" w:hAnsi="Arial" w:cs="Arial"/>
          <w:sz w:val="22"/>
          <w:szCs w:val="22"/>
        </w:rPr>
      </w:pPr>
      <w:r w:rsidRPr="00EE2B80">
        <w:rPr>
          <w:rFonts w:ascii="Arial" w:hAnsi="Arial" w:cs="Arial"/>
          <w:sz w:val="22"/>
          <w:szCs w:val="22"/>
        </w:rPr>
        <w:lastRenderedPageBreak/>
        <w:t xml:space="preserve">uzyskanie wymaganych uzgodnień, opinii, operatów, ocen, badań, ekspertyz oraz innych wymaganych dokumentów niezbędnych do prawidłowej realizacji prac projektowych i zapewniania możliwości oddania instalacji do użytkowania; </w:t>
      </w:r>
    </w:p>
    <w:p w14:paraId="5C7B93BD" w14:textId="21E1EFC7" w:rsidR="00BB0CAA" w:rsidRPr="00EE2B80" w:rsidRDefault="00BB0CAA" w:rsidP="00BB0CAA">
      <w:pPr>
        <w:numPr>
          <w:ilvl w:val="0"/>
          <w:numId w:val="70"/>
        </w:numPr>
        <w:spacing w:line="300" w:lineRule="exact"/>
        <w:jc w:val="both"/>
        <w:rPr>
          <w:rFonts w:ascii="Arial" w:hAnsi="Arial" w:cs="Arial"/>
          <w:sz w:val="22"/>
          <w:szCs w:val="22"/>
        </w:rPr>
      </w:pPr>
      <w:r w:rsidRPr="00EE2B80">
        <w:rPr>
          <w:rFonts w:ascii="Arial" w:hAnsi="Arial" w:cs="Arial"/>
          <w:sz w:val="22"/>
          <w:szCs w:val="22"/>
        </w:rPr>
        <w:t>rysunki techniczne montażowe w szczególności w zakresie branży budowlanej, instalacji grzewczych, wentylacyjnych, elektrycznych,</w:t>
      </w:r>
    </w:p>
    <w:p w14:paraId="1E1DFB85" w14:textId="77777777" w:rsidR="00BE67AD" w:rsidRPr="00EE2B80" w:rsidRDefault="00BE67AD" w:rsidP="00C2439F">
      <w:pPr>
        <w:numPr>
          <w:ilvl w:val="0"/>
          <w:numId w:val="51"/>
        </w:numPr>
        <w:spacing w:line="300" w:lineRule="exact"/>
        <w:jc w:val="both"/>
        <w:rPr>
          <w:rFonts w:ascii="Arial" w:hAnsi="Arial" w:cs="Arial"/>
          <w:sz w:val="22"/>
          <w:szCs w:val="22"/>
        </w:rPr>
      </w:pPr>
      <w:r w:rsidRPr="00EE2B80">
        <w:rPr>
          <w:rFonts w:ascii="Arial" w:hAnsi="Arial" w:cs="Arial"/>
          <w:sz w:val="22"/>
          <w:szCs w:val="22"/>
        </w:rPr>
        <w:t xml:space="preserve">Dostawę jednostki kogeneracyjnej, przeznaczonej do pracy ciągłej, zasilanej biogazem z istniejących instalacji biogazowych. </w:t>
      </w:r>
    </w:p>
    <w:p w14:paraId="7F46EB63" w14:textId="750F6370" w:rsidR="00BE67AD" w:rsidRPr="00EE2B80" w:rsidRDefault="008F7CB2" w:rsidP="008F7CB2">
      <w:pPr>
        <w:numPr>
          <w:ilvl w:val="0"/>
          <w:numId w:val="51"/>
        </w:numPr>
        <w:spacing w:line="300" w:lineRule="exact"/>
        <w:jc w:val="both"/>
        <w:rPr>
          <w:rFonts w:ascii="Arial" w:hAnsi="Arial" w:cs="Arial"/>
          <w:bCs/>
          <w:sz w:val="22"/>
          <w:szCs w:val="22"/>
        </w:rPr>
      </w:pPr>
      <w:bookmarkStart w:id="1" w:name="_Hlk531161051"/>
      <w:r w:rsidRPr="00EE2B80">
        <w:rPr>
          <w:rFonts w:ascii="Arial" w:hAnsi="Arial" w:cs="Arial"/>
          <w:bCs/>
          <w:sz w:val="22"/>
          <w:szCs w:val="22"/>
        </w:rPr>
        <w:t xml:space="preserve">Montaż urządzeń w pomieszczeniu zespołu kogeneracyjnego, z uwzględnieniem podłączenia kanałów wentylacyjnych nawiewnych i wywiewnych, odprowadzenia spalin, przewodów gazowych, grzewczych, energetycznych, </w:t>
      </w:r>
      <w:proofErr w:type="spellStart"/>
      <w:r w:rsidRPr="00EE2B80">
        <w:rPr>
          <w:rFonts w:ascii="Arial" w:hAnsi="Arial" w:cs="Arial"/>
          <w:bCs/>
          <w:sz w:val="22"/>
          <w:szCs w:val="22"/>
        </w:rPr>
        <w:t>AKPiA</w:t>
      </w:r>
      <w:proofErr w:type="spellEnd"/>
      <w:r w:rsidRPr="00EE2B80">
        <w:rPr>
          <w:rFonts w:ascii="Arial" w:hAnsi="Arial" w:cs="Arial"/>
          <w:bCs/>
          <w:sz w:val="22"/>
          <w:szCs w:val="22"/>
        </w:rPr>
        <w:t xml:space="preserve">. Prace te obejmują również wykonanie niezbędnych robót budowlano-montażowych (przejścia przez ścianę, konstrukcje wsporcze dla urządzeń, naprawienie uszkodzeń powstałych przy wykonywaniu montażu) oraz instalacyjnych. </w:t>
      </w:r>
    </w:p>
    <w:p w14:paraId="5EC13F81" w14:textId="77777777" w:rsidR="00BE67AD" w:rsidRPr="00EE2B80" w:rsidRDefault="00BE67AD" w:rsidP="00C2439F">
      <w:pPr>
        <w:numPr>
          <w:ilvl w:val="0"/>
          <w:numId w:val="51"/>
        </w:numPr>
        <w:spacing w:line="300" w:lineRule="exact"/>
        <w:jc w:val="both"/>
        <w:rPr>
          <w:rFonts w:ascii="Arial" w:hAnsi="Arial" w:cs="Arial"/>
          <w:bCs/>
          <w:sz w:val="22"/>
          <w:szCs w:val="22"/>
        </w:rPr>
      </w:pPr>
      <w:r w:rsidRPr="00EE2B80">
        <w:rPr>
          <w:rFonts w:ascii="Arial" w:hAnsi="Arial" w:cs="Arial"/>
          <w:bCs/>
          <w:sz w:val="22"/>
          <w:szCs w:val="22"/>
        </w:rPr>
        <w:t>Rozruch technologiczny jednostki i jej przetestowanie w normlanych warunkach eksploatacyjnych, w tym w pracy wyspowej, w celu sprawdzenia jego zgodności z wymaganiami technicznymi. Rozruch musi trwać minimum 5 dni, w ciągu których należy uzyskać wymagane parametry pracy.</w:t>
      </w:r>
    </w:p>
    <w:p w14:paraId="36AE3286" w14:textId="77777777" w:rsidR="00BE67AD" w:rsidRPr="00EE2B80" w:rsidRDefault="00BE67AD" w:rsidP="00C2439F">
      <w:pPr>
        <w:numPr>
          <w:ilvl w:val="0"/>
          <w:numId w:val="51"/>
        </w:numPr>
        <w:spacing w:line="300" w:lineRule="exact"/>
        <w:jc w:val="both"/>
        <w:rPr>
          <w:rFonts w:ascii="Arial" w:hAnsi="Arial" w:cs="Arial"/>
          <w:bCs/>
          <w:sz w:val="22"/>
          <w:szCs w:val="22"/>
        </w:rPr>
      </w:pPr>
      <w:r w:rsidRPr="00EE2B80">
        <w:rPr>
          <w:rFonts w:ascii="Arial" w:hAnsi="Arial" w:cs="Arial"/>
          <w:bCs/>
          <w:sz w:val="22"/>
          <w:szCs w:val="22"/>
        </w:rPr>
        <w:t xml:space="preserve">Szkolenie personelu Zamawiającego z obsługi dostarczonych urządzeń, w tym monitorowania parametrów, wykonywania okresowych przeglądów oraz konserwacji urządzeń. </w:t>
      </w:r>
    </w:p>
    <w:p w14:paraId="53D4FF6B" w14:textId="77777777" w:rsidR="00BE67AD" w:rsidRPr="00EE2B80" w:rsidRDefault="00BE67AD" w:rsidP="00C2439F">
      <w:pPr>
        <w:numPr>
          <w:ilvl w:val="0"/>
          <w:numId w:val="51"/>
        </w:numPr>
        <w:spacing w:line="300" w:lineRule="exact"/>
        <w:jc w:val="both"/>
        <w:rPr>
          <w:rFonts w:ascii="Arial" w:hAnsi="Arial" w:cs="Arial"/>
          <w:bCs/>
          <w:sz w:val="22"/>
          <w:szCs w:val="22"/>
        </w:rPr>
      </w:pPr>
      <w:r w:rsidRPr="00EE2B80">
        <w:rPr>
          <w:rFonts w:ascii="Arial" w:hAnsi="Arial" w:cs="Arial"/>
          <w:bCs/>
          <w:sz w:val="22"/>
          <w:szCs w:val="22"/>
        </w:rPr>
        <w:t xml:space="preserve">Opracowanie dokumentacji techniczno-ruchowej dotyczącej zainstalowanych urządzeń, obejmującej instrukcję obsługi, schematy elektryczne, dane techniczne oraz informacje dotyczące serwisowania. </w:t>
      </w:r>
    </w:p>
    <w:bookmarkEnd w:id="1"/>
    <w:p w14:paraId="2D578350" w14:textId="77777777" w:rsidR="00BE67AD" w:rsidRPr="00EE2B80" w:rsidRDefault="00BE67AD" w:rsidP="00C2439F">
      <w:pPr>
        <w:numPr>
          <w:ilvl w:val="0"/>
          <w:numId w:val="51"/>
        </w:numPr>
        <w:spacing w:line="300" w:lineRule="exact"/>
        <w:jc w:val="both"/>
        <w:rPr>
          <w:rFonts w:ascii="Arial" w:hAnsi="Arial" w:cs="Arial"/>
          <w:sz w:val="22"/>
          <w:szCs w:val="22"/>
        </w:rPr>
      </w:pPr>
      <w:r w:rsidRPr="00EE2B80">
        <w:rPr>
          <w:rFonts w:ascii="Arial" w:hAnsi="Arial" w:cs="Arial"/>
          <w:sz w:val="22"/>
          <w:szCs w:val="22"/>
        </w:rPr>
        <w:t xml:space="preserve">Wyposażenie pomieszczenia nowej jednostki kogeneracyjnej w czujniki gazu (min. 2: podstawowy i zdemontowany zapasowy) powodujące awaryjne wyłączenie jednostki kogeneracyjnej w momencie pojawienia się gazu w pomieszczeniu urządzenia </w:t>
      </w:r>
    </w:p>
    <w:p w14:paraId="11556CEE" w14:textId="7BC92EAB" w:rsidR="00BE67AD" w:rsidRPr="00EE2B80" w:rsidRDefault="00BE67AD" w:rsidP="00C2439F">
      <w:pPr>
        <w:numPr>
          <w:ilvl w:val="0"/>
          <w:numId w:val="51"/>
        </w:numPr>
        <w:spacing w:line="300" w:lineRule="exact"/>
        <w:jc w:val="both"/>
        <w:rPr>
          <w:rFonts w:ascii="Arial" w:hAnsi="Arial" w:cs="Arial"/>
          <w:sz w:val="22"/>
          <w:szCs w:val="22"/>
        </w:rPr>
      </w:pPr>
      <w:r w:rsidRPr="00EE2B80">
        <w:rPr>
          <w:rFonts w:ascii="Arial" w:hAnsi="Arial" w:cs="Arial"/>
          <w:sz w:val="22"/>
          <w:szCs w:val="22"/>
        </w:rPr>
        <w:t xml:space="preserve">Uruchomienie na stanowisku próbnym producenta nowej jednostki kogeneracyjnej oraz przeprowadzenie prób testowych, co udokumentuje raportem dostarczonym Zamawiającemu. </w:t>
      </w:r>
    </w:p>
    <w:p w14:paraId="1540AA46" w14:textId="77777777" w:rsidR="00BE67AD" w:rsidRPr="00EE2B80" w:rsidRDefault="00BE67AD" w:rsidP="00C2439F">
      <w:pPr>
        <w:numPr>
          <w:ilvl w:val="0"/>
          <w:numId w:val="51"/>
        </w:numPr>
        <w:spacing w:line="300" w:lineRule="exact"/>
        <w:jc w:val="both"/>
        <w:rPr>
          <w:rFonts w:ascii="Arial" w:hAnsi="Arial" w:cs="Arial"/>
          <w:sz w:val="22"/>
          <w:szCs w:val="22"/>
        </w:rPr>
      </w:pPr>
      <w:r w:rsidRPr="00EE2B80">
        <w:rPr>
          <w:rFonts w:ascii="Arial" w:hAnsi="Arial" w:cs="Arial"/>
          <w:sz w:val="22"/>
          <w:szCs w:val="22"/>
        </w:rPr>
        <w:t xml:space="preserve">Zapewnienie minimum 2-letniej gwarancji (16 400 </w:t>
      </w:r>
      <w:proofErr w:type="spellStart"/>
      <w:r w:rsidRPr="00EE2B80">
        <w:rPr>
          <w:rFonts w:ascii="Arial" w:hAnsi="Arial" w:cs="Arial"/>
          <w:sz w:val="22"/>
          <w:szCs w:val="22"/>
        </w:rPr>
        <w:t>mth</w:t>
      </w:r>
      <w:proofErr w:type="spellEnd"/>
      <w:r w:rsidRPr="00EE2B80">
        <w:rPr>
          <w:rFonts w:ascii="Arial" w:hAnsi="Arial" w:cs="Arial"/>
          <w:sz w:val="22"/>
          <w:szCs w:val="22"/>
        </w:rPr>
        <w:t xml:space="preserve">) na dostarczony produkt i instalację. </w:t>
      </w:r>
    </w:p>
    <w:p w14:paraId="6CD101AA" w14:textId="4F59D5AF" w:rsidR="00BE67AD" w:rsidRPr="00EE2B80" w:rsidRDefault="00BE67AD" w:rsidP="00C2439F">
      <w:pPr>
        <w:numPr>
          <w:ilvl w:val="0"/>
          <w:numId w:val="51"/>
        </w:numPr>
        <w:spacing w:line="300" w:lineRule="exact"/>
        <w:ind w:left="714" w:hanging="357"/>
        <w:jc w:val="both"/>
        <w:rPr>
          <w:rFonts w:ascii="Arial" w:hAnsi="Arial" w:cs="Arial"/>
          <w:bCs/>
          <w:iCs/>
          <w:sz w:val="22"/>
          <w:szCs w:val="22"/>
          <w:lang w:val="x-none"/>
        </w:rPr>
      </w:pPr>
      <w:r w:rsidRPr="00EE2B80">
        <w:rPr>
          <w:rFonts w:ascii="Arial" w:hAnsi="Arial" w:cs="Arial"/>
          <w:bCs/>
          <w:iCs/>
          <w:sz w:val="22"/>
          <w:szCs w:val="22"/>
        </w:rPr>
        <w:t>U</w:t>
      </w:r>
      <w:r w:rsidRPr="00EE2B80">
        <w:rPr>
          <w:rFonts w:ascii="Arial" w:hAnsi="Arial" w:cs="Arial"/>
          <w:bCs/>
          <w:iCs/>
          <w:sz w:val="22"/>
          <w:szCs w:val="22"/>
          <w:lang w:val="x-none"/>
        </w:rPr>
        <w:t>zyskanie potwierdzenia osiągnięci</w:t>
      </w:r>
      <w:r w:rsidRPr="00EE2B80">
        <w:rPr>
          <w:rFonts w:ascii="Arial" w:hAnsi="Arial" w:cs="Arial"/>
          <w:bCs/>
          <w:iCs/>
          <w:sz w:val="22"/>
          <w:szCs w:val="22"/>
        </w:rPr>
        <w:t>a</w:t>
      </w:r>
      <w:r w:rsidRPr="00EE2B80">
        <w:rPr>
          <w:rFonts w:ascii="Arial" w:hAnsi="Arial" w:cs="Arial"/>
          <w:bCs/>
          <w:iCs/>
          <w:sz w:val="22"/>
          <w:szCs w:val="22"/>
          <w:lang w:val="x-none"/>
        </w:rPr>
        <w:t xml:space="preserve"> paramentów technologicznych określonych przez Zamawiającego w pkt</w:t>
      </w:r>
      <w:r w:rsidR="008F7CB2" w:rsidRPr="00EE2B80">
        <w:rPr>
          <w:rFonts w:ascii="Arial" w:hAnsi="Arial" w:cs="Arial"/>
          <w:bCs/>
          <w:iCs/>
          <w:sz w:val="22"/>
          <w:szCs w:val="22"/>
          <w:lang w:val="x-none"/>
        </w:rPr>
        <w:t xml:space="preserve"> 1.2</w:t>
      </w:r>
      <w:r w:rsidRPr="00EE2B80">
        <w:rPr>
          <w:rFonts w:ascii="Arial" w:hAnsi="Arial" w:cs="Arial"/>
          <w:bCs/>
          <w:iCs/>
          <w:sz w:val="22"/>
          <w:szCs w:val="22"/>
          <w:lang w:val="x-none"/>
        </w:rPr>
        <w:t xml:space="preserve">. </w:t>
      </w:r>
      <w:r w:rsidR="002134C4" w:rsidRPr="00EE2B80">
        <w:rPr>
          <w:rFonts w:ascii="Arial" w:hAnsi="Arial" w:cs="Arial"/>
          <w:bCs/>
          <w:iCs/>
          <w:sz w:val="22"/>
          <w:szCs w:val="22"/>
        </w:rPr>
        <w:t>Opisu Przedmiotu Zamówienia (</w:t>
      </w:r>
      <w:r w:rsidRPr="00EE2B80">
        <w:rPr>
          <w:rFonts w:ascii="Arial" w:hAnsi="Arial" w:cs="Arial"/>
          <w:bCs/>
          <w:iCs/>
          <w:sz w:val="22"/>
          <w:szCs w:val="22"/>
        </w:rPr>
        <w:t>OPZ</w:t>
      </w:r>
      <w:r w:rsidR="002134C4" w:rsidRPr="00EE2B80">
        <w:rPr>
          <w:rFonts w:ascii="Arial" w:hAnsi="Arial" w:cs="Arial"/>
          <w:bCs/>
          <w:iCs/>
          <w:sz w:val="22"/>
          <w:szCs w:val="22"/>
        </w:rPr>
        <w:t>)</w:t>
      </w:r>
      <w:r w:rsidRPr="00EE2B80">
        <w:rPr>
          <w:rFonts w:ascii="Arial" w:hAnsi="Arial" w:cs="Arial"/>
          <w:bCs/>
          <w:iCs/>
          <w:sz w:val="22"/>
          <w:szCs w:val="22"/>
          <w:lang w:val="x-none"/>
        </w:rPr>
        <w:t>, po przeprowadzeniu rozruchu technologicznego.</w:t>
      </w:r>
      <w:r w:rsidRPr="00EE2B80">
        <w:rPr>
          <w:rFonts w:ascii="Arial" w:hAnsi="Arial" w:cs="Arial"/>
          <w:bCs/>
          <w:iCs/>
          <w:sz w:val="22"/>
          <w:szCs w:val="22"/>
        </w:rPr>
        <w:t xml:space="preserve"> </w:t>
      </w:r>
      <w:r w:rsidRPr="00EE2B80">
        <w:rPr>
          <w:rFonts w:ascii="Arial" w:hAnsi="Arial" w:cs="Arial"/>
          <w:bCs/>
          <w:iCs/>
          <w:sz w:val="22"/>
          <w:szCs w:val="22"/>
          <w:lang w:val="x-none"/>
        </w:rPr>
        <w:t xml:space="preserve"> </w:t>
      </w:r>
    </w:p>
    <w:p w14:paraId="2939C67A" w14:textId="77777777" w:rsidR="00BE67AD" w:rsidRPr="00EE2B80" w:rsidRDefault="00BE67AD" w:rsidP="00C2439F">
      <w:pPr>
        <w:pStyle w:val="Akapitzlist"/>
        <w:numPr>
          <w:ilvl w:val="0"/>
          <w:numId w:val="51"/>
        </w:numPr>
        <w:spacing w:after="0" w:line="300" w:lineRule="exact"/>
        <w:ind w:left="714" w:hanging="357"/>
        <w:jc w:val="both"/>
        <w:rPr>
          <w:rFonts w:ascii="Arial" w:eastAsia="Times New Roman" w:hAnsi="Arial" w:cs="Arial"/>
          <w:lang w:eastAsia="pl-PL"/>
        </w:rPr>
      </w:pPr>
      <w:r w:rsidRPr="00EE2B80">
        <w:rPr>
          <w:rFonts w:ascii="Arial" w:eastAsia="Times New Roman" w:hAnsi="Arial" w:cs="Arial"/>
          <w:lang w:eastAsia="pl-PL"/>
        </w:rPr>
        <w:t>Opracowanie i przekazanie dokumentacji powykonawczej.</w:t>
      </w:r>
    </w:p>
    <w:p w14:paraId="43CA908D" w14:textId="4CA08074" w:rsidR="00BE67AD" w:rsidRPr="00EE2B80" w:rsidRDefault="00BE67AD" w:rsidP="00C2439F">
      <w:pPr>
        <w:pStyle w:val="Akapitzlist"/>
        <w:numPr>
          <w:ilvl w:val="0"/>
          <w:numId w:val="3"/>
        </w:numPr>
        <w:spacing w:line="300" w:lineRule="exact"/>
        <w:jc w:val="both"/>
        <w:rPr>
          <w:rFonts w:ascii="Arial" w:hAnsi="Arial" w:cs="Arial"/>
          <w:bCs/>
        </w:rPr>
      </w:pPr>
      <w:r w:rsidRPr="00EE2B80">
        <w:rPr>
          <w:rFonts w:ascii="Arial" w:hAnsi="Arial" w:cs="Arial"/>
          <w:bCs/>
        </w:rPr>
        <w:t>Szczegółowy zakres przedmiotu zamówienia określony jest w Częś</w:t>
      </w:r>
      <w:r w:rsidR="00411F44" w:rsidRPr="00EE2B80">
        <w:rPr>
          <w:rFonts w:ascii="Arial" w:hAnsi="Arial" w:cs="Arial"/>
          <w:bCs/>
        </w:rPr>
        <w:t>ci</w:t>
      </w:r>
      <w:r w:rsidRPr="00EE2B80">
        <w:rPr>
          <w:rFonts w:ascii="Arial" w:hAnsi="Arial" w:cs="Arial"/>
          <w:bCs/>
        </w:rPr>
        <w:t xml:space="preserve"> III </w:t>
      </w:r>
      <w:r w:rsidR="00411F44" w:rsidRPr="00EE2B80">
        <w:rPr>
          <w:rFonts w:ascii="Arial" w:hAnsi="Arial" w:cs="Arial"/>
          <w:bCs/>
        </w:rPr>
        <w:t xml:space="preserve">SWZ – </w:t>
      </w:r>
      <w:r w:rsidRPr="00EE2B80">
        <w:rPr>
          <w:rFonts w:ascii="Arial" w:hAnsi="Arial" w:cs="Arial"/>
          <w:bCs/>
        </w:rPr>
        <w:t>Opis Przedmiotu Zamówienia (OPZ) .</w:t>
      </w:r>
    </w:p>
    <w:p w14:paraId="4D18401F" w14:textId="77777777" w:rsidR="00BE67AD" w:rsidRPr="00EE2B80" w:rsidRDefault="00BE67AD" w:rsidP="00C2439F">
      <w:pPr>
        <w:pStyle w:val="Akapitzlist"/>
        <w:numPr>
          <w:ilvl w:val="0"/>
          <w:numId w:val="3"/>
        </w:numPr>
        <w:spacing w:line="300" w:lineRule="exact"/>
        <w:jc w:val="both"/>
        <w:rPr>
          <w:rFonts w:ascii="Arial" w:hAnsi="Arial" w:cs="Arial"/>
          <w:bCs/>
        </w:rPr>
      </w:pPr>
      <w:r w:rsidRPr="00EE2B80">
        <w:rPr>
          <w:rFonts w:ascii="Arial" w:hAnsi="Arial" w:cs="Arial"/>
          <w:bCs/>
        </w:rPr>
        <w:t>Wykonawca zapewnia, że Dokumentacja, o której mowa w § 2 ust. 2 pkt 1 Umowy będzie spełniać poniższe warunki:</w:t>
      </w:r>
    </w:p>
    <w:p w14:paraId="3660C95E" w14:textId="77777777" w:rsidR="00BE67AD" w:rsidRPr="00EE2B80" w:rsidRDefault="00BE67AD" w:rsidP="00C2439F">
      <w:pPr>
        <w:pStyle w:val="Akapitzlist"/>
        <w:numPr>
          <w:ilvl w:val="0"/>
          <w:numId w:val="52"/>
        </w:numPr>
        <w:spacing w:line="300" w:lineRule="exact"/>
        <w:jc w:val="both"/>
        <w:rPr>
          <w:rFonts w:ascii="Arial" w:hAnsi="Arial" w:cs="Arial"/>
          <w:bCs/>
        </w:rPr>
      </w:pPr>
      <w:r w:rsidRPr="00EE2B80">
        <w:rPr>
          <w:rFonts w:ascii="Arial" w:hAnsi="Arial" w:cs="Arial"/>
          <w:bCs/>
        </w:rPr>
        <w:t>będzie posiadała wszelkie niezbędne opinie, uzgodnienia i sprawdzenia projektowe w zakresie wynikającym z obowiązujących przepisów prawa, na dzień przekazania Dokumentacji Zamawiającemu,</w:t>
      </w:r>
    </w:p>
    <w:p w14:paraId="3A19E866" w14:textId="77777777" w:rsidR="00BE67AD" w:rsidRPr="00EE2B80" w:rsidRDefault="00BE67AD" w:rsidP="00C2439F">
      <w:pPr>
        <w:pStyle w:val="Akapitzlist"/>
        <w:numPr>
          <w:ilvl w:val="0"/>
          <w:numId w:val="52"/>
        </w:numPr>
        <w:spacing w:line="300" w:lineRule="exact"/>
        <w:jc w:val="both"/>
        <w:rPr>
          <w:rFonts w:ascii="Arial" w:hAnsi="Arial" w:cs="Arial"/>
          <w:bCs/>
        </w:rPr>
      </w:pPr>
      <w:r w:rsidRPr="00EE2B80">
        <w:rPr>
          <w:rFonts w:ascii="Arial" w:hAnsi="Arial" w:cs="Arial"/>
          <w:bCs/>
        </w:rPr>
        <w:t xml:space="preserve">będzie wykonana w stanie kompletnym z punktu widzenia celu, któremu ma służyć, zgodnie z Umową oraz będzie wykonana z najwyższą starannością z uwzględnieniem </w:t>
      </w:r>
      <w:r w:rsidRPr="00EE2B80">
        <w:rPr>
          <w:rFonts w:ascii="Arial" w:hAnsi="Arial" w:cs="Arial"/>
          <w:bCs/>
        </w:rPr>
        <w:lastRenderedPageBreak/>
        <w:t>profesjonalnego charakteru świadczonych przez Wykonawcę usług i wydana zgodnie z załączonym przez Wykonawcę wykazem Dokumentacji,</w:t>
      </w:r>
    </w:p>
    <w:p w14:paraId="0EF57550" w14:textId="77777777" w:rsidR="00BE67AD" w:rsidRPr="00EE2B80" w:rsidRDefault="00BE67AD" w:rsidP="00C2439F">
      <w:pPr>
        <w:pStyle w:val="Akapitzlist"/>
        <w:numPr>
          <w:ilvl w:val="0"/>
          <w:numId w:val="52"/>
        </w:numPr>
        <w:spacing w:line="300" w:lineRule="exact"/>
        <w:jc w:val="both"/>
        <w:rPr>
          <w:rFonts w:ascii="Arial" w:hAnsi="Arial" w:cs="Arial"/>
          <w:bCs/>
        </w:rPr>
      </w:pPr>
      <w:r w:rsidRPr="00EE2B80">
        <w:rPr>
          <w:rFonts w:ascii="Arial" w:hAnsi="Arial" w:cs="Arial"/>
          <w:bCs/>
        </w:rPr>
        <w:t>do przekazanej Zamawiającemu Dokumentacji Wykonawca dołączy pisemne oświadczenie o spełnieniu warunków wymienionych pod lit. a i b powyżej,</w:t>
      </w:r>
    </w:p>
    <w:p w14:paraId="79A232E2" w14:textId="77777777" w:rsidR="00BE67AD" w:rsidRPr="00EE2B80" w:rsidRDefault="00BE67AD" w:rsidP="00C2439F">
      <w:pPr>
        <w:pStyle w:val="Akapitzlist"/>
        <w:numPr>
          <w:ilvl w:val="0"/>
          <w:numId w:val="52"/>
        </w:numPr>
        <w:spacing w:line="300" w:lineRule="exact"/>
        <w:jc w:val="both"/>
        <w:rPr>
          <w:rFonts w:ascii="Arial" w:hAnsi="Arial" w:cs="Arial"/>
          <w:bCs/>
        </w:rPr>
      </w:pPr>
      <w:r w:rsidRPr="00EE2B80">
        <w:rPr>
          <w:rFonts w:ascii="Arial" w:hAnsi="Arial" w:cs="Arial"/>
          <w:bCs/>
        </w:rPr>
        <w:t xml:space="preserve">wykaz Dokumentacji oraz pisemne oświadczenie Wykonawcy, o których mowa </w:t>
      </w:r>
      <w:r w:rsidRPr="00EE2B80">
        <w:rPr>
          <w:rFonts w:ascii="Arial" w:hAnsi="Arial" w:cs="Arial"/>
          <w:bCs/>
        </w:rPr>
        <w:br/>
        <w:t>pod lit. b i d powyżej stanowią integralną część przekazywanej Dokumentacji.</w:t>
      </w:r>
    </w:p>
    <w:p w14:paraId="28211218" w14:textId="77777777" w:rsidR="00BE67AD" w:rsidRPr="00EE2B80" w:rsidRDefault="00BE67AD" w:rsidP="00C2439F">
      <w:pPr>
        <w:pStyle w:val="Akapitzlist"/>
        <w:numPr>
          <w:ilvl w:val="0"/>
          <w:numId w:val="3"/>
        </w:numPr>
        <w:spacing w:after="0" w:line="300" w:lineRule="exact"/>
        <w:ind w:hanging="357"/>
        <w:jc w:val="both"/>
        <w:rPr>
          <w:rFonts w:ascii="Arial" w:hAnsi="Arial" w:cs="Arial"/>
          <w:bCs/>
          <w:lang w:val="x-none"/>
        </w:rPr>
      </w:pPr>
      <w:r w:rsidRPr="00EE2B80">
        <w:rPr>
          <w:rFonts w:ascii="Arial" w:hAnsi="Arial" w:cs="Arial"/>
          <w:bCs/>
          <w:lang w:val="x-none"/>
        </w:rPr>
        <w:t xml:space="preserve">Przedmiot </w:t>
      </w:r>
      <w:r w:rsidRPr="00EE2B80">
        <w:rPr>
          <w:rFonts w:ascii="Arial" w:hAnsi="Arial" w:cs="Arial"/>
          <w:bCs/>
        </w:rPr>
        <w:t>U</w:t>
      </w:r>
      <w:r w:rsidRPr="00EE2B80">
        <w:rPr>
          <w:rFonts w:ascii="Arial" w:hAnsi="Arial" w:cs="Arial"/>
          <w:bCs/>
          <w:lang w:val="x-none"/>
        </w:rPr>
        <w:t xml:space="preserve">mowy zostanie wykonany na warunkach i w zakresie określonym w postanowieniach niniejszej </w:t>
      </w:r>
      <w:r w:rsidRPr="00EE2B80">
        <w:rPr>
          <w:rFonts w:ascii="Arial" w:hAnsi="Arial" w:cs="Arial"/>
          <w:bCs/>
        </w:rPr>
        <w:t>U</w:t>
      </w:r>
      <w:r w:rsidRPr="00EE2B80">
        <w:rPr>
          <w:rFonts w:ascii="Arial" w:hAnsi="Arial" w:cs="Arial"/>
          <w:bCs/>
          <w:lang w:val="x-none"/>
        </w:rPr>
        <w:t xml:space="preserve">mowy oraz na warunkach i w zakresie określonym w niżej wymienionych dokumentach, które będą odczytywane i interpretowane jako integralna część </w:t>
      </w:r>
      <w:r w:rsidRPr="00EE2B80">
        <w:rPr>
          <w:rFonts w:ascii="Arial" w:hAnsi="Arial" w:cs="Arial"/>
          <w:bCs/>
        </w:rPr>
        <w:t>U</w:t>
      </w:r>
      <w:r w:rsidRPr="00EE2B80">
        <w:rPr>
          <w:rFonts w:ascii="Arial" w:hAnsi="Arial" w:cs="Arial"/>
          <w:bCs/>
          <w:lang w:val="x-none"/>
        </w:rPr>
        <w:t>mowy</w:t>
      </w:r>
      <w:r w:rsidRPr="00EE2B80">
        <w:rPr>
          <w:rFonts w:ascii="Arial" w:hAnsi="Arial" w:cs="Arial"/>
          <w:bCs/>
        </w:rPr>
        <w:t xml:space="preserve"> w następującej kolejności</w:t>
      </w:r>
      <w:r w:rsidRPr="00EE2B80">
        <w:rPr>
          <w:rFonts w:ascii="Arial" w:hAnsi="Arial" w:cs="Arial"/>
          <w:bCs/>
          <w:lang w:val="x-none"/>
        </w:rPr>
        <w:t xml:space="preserve">: </w:t>
      </w:r>
    </w:p>
    <w:p w14:paraId="53D305C7" w14:textId="1A23FA27" w:rsidR="00F87767" w:rsidRPr="00F87767" w:rsidRDefault="00F87767" w:rsidP="00F87767">
      <w:pPr>
        <w:numPr>
          <w:ilvl w:val="0"/>
          <w:numId w:val="4"/>
        </w:numPr>
        <w:spacing w:line="300" w:lineRule="exact"/>
        <w:ind w:left="709" w:hanging="283"/>
        <w:jc w:val="both"/>
        <w:rPr>
          <w:rFonts w:ascii="Arial" w:hAnsi="Arial" w:cs="Arial"/>
          <w:bCs/>
          <w:sz w:val="22"/>
          <w:szCs w:val="22"/>
        </w:rPr>
      </w:pPr>
      <w:r w:rsidRPr="00F87767">
        <w:rPr>
          <w:rFonts w:ascii="Arial" w:hAnsi="Arial" w:cs="Arial"/>
          <w:bCs/>
          <w:sz w:val="22"/>
          <w:szCs w:val="22"/>
        </w:rPr>
        <w:t>Dokumentacja techniczna, o której mowa w ust. 2 pkt 1,</w:t>
      </w:r>
    </w:p>
    <w:p w14:paraId="17BFDEF7" w14:textId="1A7D72B7" w:rsidR="00BE67AD" w:rsidRPr="00EE2B80" w:rsidRDefault="00BE67AD" w:rsidP="00C2439F">
      <w:pPr>
        <w:numPr>
          <w:ilvl w:val="0"/>
          <w:numId w:val="4"/>
        </w:numPr>
        <w:spacing w:line="300" w:lineRule="exact"/>
        <w:ind w:left="709" w:hanging="283"/>
        <w:jc w:val="both"/>
        <w:rPr>
          <w:rFonts w:ascii="Arial" w:hAnsi="Arial" w:cs="Arial"/>
          <w:bCs/>
          <w:sz w:val="22"/>
          <w:szCs w:val="22"/>
        </w:rPr>
      </w:pPr>
      <w:r w:rsidRPr="00EE2B80">
        <w:rPr>
          <w:rFonts w:ascii="Arial" w:hAnsi="Arial" w:cs="Arial"/>
          <w:bCs/>
          <w:sz w:val="22"/>
          <w:szCs w:val="22"/>
          <w:lang w:val="x-none"/>
        </w:rPr>
        <w:t>wyjaśnienia Zamawiającego udzielone w trakcie procedury przetargowej</w:t>
      </w:r>
      <w:r w:rsidRPr="00EE2B80">
        <w:rPr>
          <w:rFonts w:ascii="Arial" w:hAnsi="Arial" w:cs="Arial"/>
          <w:bCs/>
          <w:sz w:val="22"/>
          <w:szCs w:val="22"/>
        </w:rPr>
        <w:t>,</w:t>
      </w:r>
    </w:p>
    <w:p w14:paraId="36D95EB5" w14:textId="765DAE0F" w:rsidR="00BE67AD" w:rsidRPr="00EE2B80" w:rsidRDefault="00173874" w:rsidP="00C2439F">
      <w:pPr>
        <w:numPr>
          <w:ilvl w:val="0"/>
          <w:numId w:val="4"/>
        </w:numPr>
        <w:spacing w:line="300" w:lineRule="exact"/>
        <w:ind w:left="709" w:hanging="283"/>
        <w:jc w:val="both"/>
        <w:rPr>
          <w:rFonts w:ascii="Arial" w:hAnsi="Arial" w:cs="Arial"/>
          <w:bCs/>
          <w:sz w:val="22"/>
          <w:szCs w:val="22"/>
        </w:rPr>
      </w:pPr>
      <w:r w:rsidRPr="00EE2B80">
        <w:rPr>
          <w:rFonts w:ascii="Arial" w:hAnsi="Arial" w:cs="Arial"/>
          <w:bCs/>
          <w:sz w:val="22"/>
          <w:szCs w:val="22"/>
          <w:lang w:val="x-none"/>
        </w:rPr>
        <w:t>SWZ</w:t>
      </w:r>
      <w:r w:rsidR="00BE67AD" w:rsidRPr="00EE2B80">
        <w:rPr>
          <w:rFonts w:ascii="Arial" w:hAnsi="Arial" w:cs="Arial"/>
          <w:bCs/>
          <w:sz w:val="22"/>
          <w:szCs w:val="22"/>
        </w:rPr>
        <w:t xml:space="preserve">,  </w:t>
      </w:r>
    </w:p>
    <w:p w14:paraId="115A224E" w14:textId="77777777" w:rsidR="00BE67AD" w:rsidRPr="00EE2B80" w:rsidRDefault="00BE67AD" w:rsidP="00C2439F">
      <w:pPr>
        <w:numPr>
          <w:ilvl w:val="0"/>
          <w:numId w:val="4"/>
        </w:numPr>
        <w:spacing w:line="300" w:lineRule="exact"/>
        <w:ind w:left="709" w:hanging="283"/>
        <w:jc w:val="both"/>
        <w:rPr>
          <w:rFonts w:ascii="Arial" w:hAnsi="Arial" w:cs="Arial"/>
          <w:bCs/>
          <w:sz w:val="22"/>
          <w:szCs w:val="22"/>
          <w:lang w:val="x-none"/>
        </w:rPr>
      </w:pPr>
      <w:r w:rsidRPr="00EE2B80">
        <w:rPr>
          <w:rFonts w:ascii="Arial" w:hAnsi="Arial" w:cs="Arial"/>
          <w:bCs/>
          <w:sz w:val="22"/>
          <w:szCs w:val="22"/>
          <w:lang w:val="x-none"/>
        </w:rPr>
        <w:t>Karta Gwarancyjna – Gwarancja Jakości,</w:t>
      </w:r>
    </w:p>
    <w:p w14:paraId="49E2B9B1" w14:textId="77777777" w:rsidR="00BE67AD" w:rsidRPr="00EE2B80" w:rsidRDefault="00BE67AD" w:rsidP="00C2439F">
      <w:pPr>
        <w:numPr>
          <w:ilvl w:val="0"/>
          <w:numId w:val="4"/>
        </w:numPr>
        <w:spacing w:line="300" w:lineRule="exact"/>
        <w:ind w:left="709" w:hanging="283"/>
        <w:jc w:val="both"/>
        <w:rPr>
          <w:rFonts w:ascii="Arial" w:hAnsi="Arial" w:cs="Arial"/>
          <w:bCs/>
          <w:sz w:val="22"/>
          <w:szCs w:val="22"/>
          <w:lang w:val="x-none"/>
        </w:rPr>
      </w:pPr>
      <w:r w:rsidRPr="00EE2B80">
        <w:rPr>
          <w:rFonts w:ascii="Arial" w:hAnsi="Arial" w:cs="Arial"/>
          <w:bCs/>
          <w:sz w:val="22"/>
          <w:szCs w:val="22"/>
          <w:lang w:val="x-none"/>
        </w:rPr>
        <w:t xml:space="preserve">Harmonogram </w:t>
      </w:r>
      <w:r w:rsidRPr="00EE2B80">
        <w:rPr>
          <w:rFonts w:ascii="Arial" w:hAnsi="Arial" w:cs="Arial"/>
          <w:bCs/>
          <w:sz w:val="22"/>
          <w:szCs w:val="22"/>
        </w:rPr>
        <w:t>Prac.</w:t>
      </w:r>
    </w:p>
    <w:p w14:paraId="55FB85D5" w14:textId="77777777" w:rsidR="00BE67AD" w:rsidRPr="00EE2B80" w:rsidRDefault="00BE67AD" w:rsidP="00C2439F">
      <w:pPr>
        <w:numPr>
          <w:ilvl w:val="0"/>
          <w:numId w:val="3"/>
        </w:numPr>
        <w:spacing w:line="300" w:lineRule="exact"/>
        <w:jc w:val="both"/>
        <w:rPr>
          <w:rFonts w:ascii="Arial" w:hAnsi="Arial" w:cs="Arial"/>
          <w:sz w:val="22"/>
          <w:szCs w:val="22"/>
        </w:rPr>
      </w:pPr>
      <w:r w:rsidRPr="00EE2B80">
        <w:rPr>
          <w:rFonts w:ascii="Arial" w:hAnsi="Arial" w:cs="Arial"/>
          <w:sz w:val="22"/>
          <w:szCs w:val="22"/>
        </w:rPr>
        <w:t>Wykonawca zobowiązuje się do realizacji przedmiotu Umowy z należytą starannością, zgodnie z zaleceniami nadzoru inwestorskiego, obowiązującymi warunkami technicznymi, normami, przepisami dozoru technicznego, Prawa budowlanego i sztuką budowlaną z uwzględnieniem wskazań Zamawiającego.</w:t>
      </w:r>
    </w:p>
    <w:p w14:paraId="2D4A141F" w14:textId="6D1034DB" w:rsidR="00BE67AD" w:rsidRPr="00EE2B80" w:rsidRDefault="00BE67AD" w:rsidP="00C2439F">
      <w:pPr>
        <w:numPr>
          <w:ilvl w:val="0"/>
          <w:numId w:val="3"/>
        </w:numPr>
        <w:spacing w:line="300" w:lineRule="exact"/>
        <w:jc w:val="both"/>
        <w:rPr>
          <w:rFonts w:ascii="Arial" w:hAnsi="Arial" w:cs="Arial"/>
          <w:sz w:val="22"/>
          <w:szCs w:val="22"/>
        </w:rPr>
      </w:pPr>
      <w:r w:rsidRPr="00EE2B80">
        <w:rPr>
          <w:rFonts w:ascii="Arial" w:hAnsi="Arial" w:cs="Arial"/>
          <w:sz w:val="22"/>
          <w:szCs w:val="22"/>
        </w:rPr>
        <w:t xml:space="preserve">W przypadku stwierdzenia, że </w:t>
      </w:r>
      <w:r w:rsidR="00F87767">
        <w:rPr>
          <w:rFonts w:ascii="Arial" w:hAnsi="Arial" w:cs="Arial"/>
          <w:sz w:val="22"/>
          <w:szCs w:val="22"/>
        </w:rPr>
        <w:t xml:space="preserve">dostawy i </w:t>
      </w:r>
      <w:r w:rsidRPr="00EE2B80">
        <w:rPr>
          <w:rFonts w:ascii="Arial" w:hAnsi="Arial" w:cs="Arial"/>
          <w:sz w:val="22"/>
          <w:szCs w:val="22"/>
        </w:rPr>
        <w:t>roboty wykonywane są niezgodnie z obowiązującymi przepisami prawa, Zamawiający może odmówić zapłaty i żądać ich ponownego wykonania lub odstąpić od Umowy z winy Wykonawcy.</w:t>
      </w:r>
    </w:p>
    <w:p w14:paraId="0DF2B7A4" w14:textId="71CB3D00" w:rsidR="00BE67AD" w:rsidRDefault="00BE67AD" w:rsidP="00C2439F">
      <w:pPr>
        <w:numPr>
          <w:ilvl w:val="0"/>
          <w:numId w:val="3"/>
        </w:numPr>
        <w:spacing w:line="300" w:lineRule="exact"/>
        <w:jc w:val="both"/>
        <w:rPr>
          <w:rFonts w:ascii="Arial" w:hAnsi="Arial" w:cs="Arial"/>
          <w:sz w:val="22"/>
          <w:szCs w:val="22"/>
        </w:rPr>
      </w:pPr>
      <w:r w:rsidRPr="00EE2B80">
        <w:rPr>
          <w:rFonts w:ascii="Arial" w:hAnsi="Arial" w:cs="Arial"/>
          <w:sz w:val="22"/>
          <w:szCs w:val="22"/>
        </w:rPr>
        <w:t xml:space="preserve">Wykonawca ponosi pełną odpowiedzialność za realizację </w:t>
      </w:r>
      <w:r w:rsidR="00F87767">
        <w:rPr>
          <w:rFonts w:ascii="Arial" w:hAnsi="Arial" w:cs="Arial"/>
          <w:sz w:val="22"/>
          <w:szCs w:val="22"/>
        </w:rPr>
        <w:t xml:space="preserve">dostaw i </w:t>
      </w:r>
      <w:r w:rsidRPr="00EE2B80">
        <w:rPr>
          <w:rFonts w:ascii="Arial" w:hAnsi="Arial" w:cs="Arial"/>
          <w:sz w:val="22"/>
          <w:szCs w:val="22"/>
        </w:rPr>
        <w:t>robót</w:t>
      </w:r>
      <w:r w:rsidR="00F87767">
        <w:rPr>
          <w:rFonts w:ascii="Arial" w:hAnsi="Arial" w:cs="Arial"/>
          <w:sz w:val="22"/>
          <w:szCs w:val="22"/>
        </w:rPr>
        <w:t>,</w:t>
      </w:r>
      <w:r w:rsidRPr="00EE2B80">
        <w:rPr>
          <w:rFonts w:ascii="Arial" w:hAnsi="Arial" w:cs="Arial"/>
          <w:sz w:val="22"/>
          <w:szCs w:val="22"/>
        </w:rPr>
        <w:t xml:space="preserve"> i w przypadku wykonania ich niezgodnie z Prawem budowlanym lub uszkodzeniem pozostałej części obiektu jest zobowiązany do przywrócenia stanu faktycznego i usunięcia wszelkich powstałych usterek na własny koszt.</w:t>
      </w:r>
    </w:p>
    <w:p w14:paraId="05A21607" w14:textId="144E57BF" w:rsidR="006B7A36" w:rsidRPr="006B7A36" w:rsidRDefault="006B7A36" w:rsidP="006B7A36">
      <w:pPr>
        <w:numPr>
          <w:ilvl w:val="0"/>
          <w:numId w:val="3"/>
        </w:numPr>
        <w:spacing w:line="300" w:lineRule="exact"/>
        <w:jc w:val="both"/>
        <w:rPr>
          <w:rFonts w:ascii="Arial" w:hAnsi="Arial" w:cs="Arial"/>
          <w:sz w:val="22"/>
          <w:szCs w:val="22"/>
        </w:rPr>
      </w:pPr>
      <w:r w:rsidRPr="006B7A36">
        <w:rPr>
          <w:rFonts w:ascii="Arial" w:hAnsi="Arial" w:cs="Arial"/>
          <w:sz w:val="22"/>
          <w:szCs w:val="22"/>
        </w:rPr>
        <w:t xml:space="preserve">Robotami dodatkowymi w rozumieniu Umowy są roboty nieobjęte zamówieniem podstawowym, niezbędne do jego prawidłowego wykonania, których wykonanie stało się konieczne na skutek sytuacji niemożliwej wcześniej do przewidzenia, które nie były przewidziane w </w:t>
      </w:r>
      <w:r>
        <w:rPr>
          <w:rFonts w:ascii="Arial" w:hAnsi="Arial" w:cs="Arial"/>
          <w:sz w:val="22"/>
          <w:szCs w:val="22"/>
        </w:rPr>
        <w:t xml:space="preserve">dokumentacji projektowej </w:t>
      </w:r>
      <w:r w:rsidRPr="006B7A36">
        <w:rPr>
          <w:rFonts w:ascii="Arial" w:hAnsi="Arial" w:cs="Arial"/>
          <w:sz w:val="22"/>
          <w:szCs w:val="22"/>
        </w:rPr>
        <w:t>stanowiąc</w:t>
      </w:r>
      <w:r>
        <w:rPr>
          <w:rFonts w:ascii="Arial" w:hAnsi="Arial" w:cs="Arial"/>
          <w:sz w:val="22"/>
          <w:szCs w:val="22"/>
        </w:rPr>
        <w:t xml:space="preserve">ej </w:t>
      </w:r>
      <w:r w:rsidRPr="006B7A36">
        <w:rPr>
          <w:rFonts w:ascii="Arial" w:hAnsi="Arial" w:cs="Arial"/>
          <w:sz w:val="22"/>
          <w:szCs w:val="22"/>
        </w:rPr>
        <w:t>podstawę określenia przedmiotu zamówienia oraz w opisie przedmiotu zamówienia.</w:t>
      </w:r>
    </w:p>
    <w:p w14:paraId="06E638FB" w14:textId="3633CB48" w:rsidR="006B7A36" w:rsidRPr="00EE2B80" w:rsidRDefault="006B7A36" w:rsidP="006B7A36">
      <w:pPr>
        <w:numPr>
          <w:ilvl w:val="0"/>
          <w:numId w:val="3"/>
        </w:numPr>
        <w:spacing w:line="300" w:lineRule="exact"/>
        <w:jc w:val="both"/>
        <w:rPr>
          <w:rFonts w:ascii="Arial" w:hAnsi="Arial" w:cs="Arial"/>
          <w:sz w:val="22"/>
          <w:szCs w:val="22"/>
        </w:rPr>
      </w:pPr>
      <w:r w:rsidRPr="006B7A36">
        <w:rPr>
          <w:rFonts w:ascii="Arial" w:hAnsi="Arial" w:cs="Arial"/>
          <w:sz w:val="22"/>
          <w:szCs w:val="22"/>
        </w:rPr>
        <w:t>Robotami zamiennymi są roboty ujęte w dokumentacji projektowej, przewidziane do wykonania wg opisanej technologii i z konkretnych materiałów i urządzeń, lecz za zgodą projektanta i Zamawiającego wykonane w innej technologii, z innych materiałów i przy zastosowaniu innych urządzeń.</w:t>
      </w:r>
    </w:p>
    <w:p w14:paraId="3988B9DD" w14:textId="26D42FD1" w:rsidR="00D20E64" w:rsidRPr="00EE2B80" w:rsidRDefault="00D20E64" w:rsidP="00C2439F">
      <w:pPr>
        <w:spacing w:line="300" w:lineRule="exact"/>
        <w:ind w:left="426"/>
        <w:jc w:val="both"/>
        <w:rPr>
          <w:rFonts w:ascii="Arial" w:hAnsi="Arial" w:cs="Arial"/>
          <w:sz w:val="22"/>
          <w:szCs w:val="22"/>
        </w:rPr>
      </w:pPr>
    </w:p>
    <w:p w14:paraId="6BEEE04E" w14:textId="77777777" w:rsidR="00BE67AD" w:rsidRPr="00EE2B80" w:rsidRDefault="00BE67AD" w:rsidP="00C2439F">
      <w:pPr>
        <w:spacing w:line="300" w:lineRule="exact"/>
        <w:jc w:val="center"/>
        <w:outlineLvl w:val="0"/>
        <w:rPr>
          <w:rFonts w:ascii="Arial" w:hAnsi="Arial" w:cs="Arial"/>
          <w:b/>
          <w:sz w:val="22"/>
          <w:szCs w:val="22"/>
        </w:rPr>
      </w:pPr>
      <w:r w:rsidRPr="00EE2B80">
        <w:rPr>
          <w:rFonts w:ascii="Arial" w:hAnsi="Arial" w:cs="Arial"/>
          <w:b/>
          <w:sz w:val="22"/>
          <w:szCs w:val="22"/>
        </w:rPr>
        <w:t>WARUNKI WYKONANIA PRZEDMIOTU UMOWY</w:t>
      </w:r>
    </w:p>
    <w:p w14:paraId="462003F3"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 3</w:t>
      </w:r>
    </w:p>
    <w:p w14:paraId="5544659B" w14:textId="23018DDE"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 xml:space="preserve">Przedmiot </w:t>
      </w:r>
      <w:r w:rsidRPr="00EE2B80">
        <w:rPr>
          <w:rFonts w:ascii="Arial" w:hAnsi="Arial" w:cs="Arial"/>
          <w:bCs/>
          <w:sz w:val="22"/>
          <w:szCs w:val="22"/>
          <w:lang w:eastAsia="x-none"/>
        </w:rPr>
        <w:t>U</w:t>
      </w:r>
      <w:r w:rsidRPr="00EE2B80">
        <w:rPr>
          <w:rFonts w:ascii="Arial" w:hAnsi="Arial" w:cs="Arial"/>
          <w:bCs/>
          <w:sz w:val="22"/>
          <w:szCs w:val="22"/>
          <w:lang w:val="x-none" w:eastAsia="x-none"/>
        </w:rPr>
        <w:t xml:space="preserve">mowy zostanie wykonany w oczyszczalni ścieków przy ulicy Sportowej 73 </w:t>
      </w:r>
      <w:r w:rsidR="00D7573F">
        <w:rPr>
          <w:rFonts w:ascii="Arial" w:hAnsi="Arial" w:cs="Arial"/>
          <w:bCs/>
          <w:sz w:val="22"/>
          <w:szCs w:val="22"/>
          <w:lang w:val="x-none" w:eastAsia="x-none"/>
        </w:rPr>
        <w:br/>
      </w:r>
      <w:r w:rsidRPr="00EE2B80">
        <w:rPr>
          <w:rFonts w:ascii="Arial" w:hAnsi="Arial" w:cs="Arial"/>
          <w:bCs/>
          <w:sz w:val="22"/>
          <w:szCs w:val="22"/>
          <w:lang w:val="x-none" w:eastAsia="x-none"/>
        </w:rPr>
        <w:t>w Słupsku</w:t>
      </w:r>
      <w:r w:rsidRPr="00EE2B80">
        <w:rPr>
          <w:rFonts w:ascii="Arial" w:hAnsi="Arial" w:cs="Arial"/>
          <w:bCs/>
          <w:sz w:val="22"/>
          <w:szCs w:val="22"/>
          <w:lang w:eastAsia="x-none"/>
        </w:rPr>
        <w:t>.</w:t>
      </w:r>
    </w:p>
    <w:p w14:paraId="3BFACD77"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eastAsia="x-none"/>
        </w:rPr>
        <w:t>Zamawiający oświadcza, że posiada tytuł prawny do nieruchomości wskazanej w ust. 1 uprawniający do dysponowania tą nieruchomością na cele budowlane.</w:t>
      </w:r>
    </w:p>
    <w:p w14:paraId="1FA92620"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sz w:val="22"/>
          <w:szCs w:val="22"/>
          <w:lang w:val="x-none" w:eastAsia="x-none"/>
        </w:rPr>
        <w:t xml:space="preserve">Zamawiający wskaże w granicach terenu budowy miejsce poboru energii elektrycznej </w:t>
      </w:r>
      <w:r w:rsidRPr="00EE2B80">
        <w:rPr>
          <w:rFonts w:ascii="Arial" w:hAnsi="Arial" w:cs="Arial"/>
          <w:sz w:val="22"/>
          <w:szCs w:val="22"/>
          <w:lang w:val="x-none" w:eastAsia="x-none"/>
        </w:rPr>
        <w:br/>
        <w:t xml:space="preserve">i wody dla potrzeb realizacji </w:t>
      </w:r>
      <w:r w:rsidRPr="00EE2B80">
        <w:rPr>
          <w:rFonts w:ascii="Arial" w:hAnsi="Arial" w:cs="Arial"/>
          <w:sz w:val="22"/>
          <w:szCs w:val="22"/>
          <w:lang w:eastAsia="x-none"/>
        </w:rPr>
        <w:t>U</w:t>
      </w:r>
      <w:r w:rsidRPr="00EE2B80">
        <w:rPr>
          <w:rFonts w:ascii="Arial" w:hAnsi="Arial" w:cs="Arial"/>
          <w:sz w:val="22"/>
          <w:szCs w:val="22"/>
          <w:lang w:val="x-none" w:eastAsia="x-none"/>
        </w:rPr>
        <w:t>mowy.</w:t>
      </w:r>
    </w:p>
    <w:p w14:paraId="37284F93" w14:textId="339EE4B8"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sz w:val="22"/>
          <w:szCs w:val="22"/>
          <w:lang w:eastAsia="x-none"/>
        </w:rPr>
        <w:lastRenderedPageBreak/>
        <w:t xml:space="preserve">Zamawiający uzna, że przedmiot Umowy określony w § </w:t>
      </w:r>
      <w:r w:rsidR="00173874" w:rsidRPr="00EE2B80">
        <w:rPr>
          <w:rFonts w:ascii="Arial" w:hAnsi="Arial" w:cs="Arial"/>
          <w:sz w:val="22"/>
          <w:szCs w:val="22"/>
          <w:lang w:eastAsia="x-none"/>
        </w:rPr>
        <w:t xml:space="preserve">2 </w:t>
      </w:r>
      <w:r w:rsidRPr="00EE2B80">
        <w:rPr>
          <w:rFonts w:ascii="Arial" w:hAnsi="Arial" w:cs="Arial"/>
          <w:sz w:val="22"/>
          <w:szCs w:val="22"/>
          <w:lang w:eastAsia="x-none"/>
        </w:rPr>
        <w:t xml:space="preserve">ust. 1 i 2 Umowy został wykonany zgodnie z Umową i dokona Odbioru końcowego przedmiotu Umowy wyłącznie w wypadku, gdy Wykonawca wykaże osiągnięcie zakładanych efektów technologicznych określonych w pkt </w:t>
      </w:r>
      <w:r w:rsidR="00D01F8A" w:rsidRPr="00EE2B80">
        <w:rPr>
          <w:rFonts w:ascii="Arial" w:hAnsi="Arial" w:cs="Arial"/>
          <w:sz w:val="22"/>
          <w:szCs w:val="22"/>
          <w:lang w:eastAsia="x-none"/>
        </w:rPr>
        <w:t>1</w:t>
      </w:r>
      <w:r w:rsidRPr="00EE2B80">
        <w:rPr>
          <w:rFonts w:ascii="Arial" w:hAnsi="Arial" w:cs="Arial"/>
          <w:sz w:val="22"/>
          <w:szCs w:val="22"/>
          <w:lang w:eastAsia="x-none"/>
        </w:rPr>
        <w:t>.</w:t>
      </w:r>
      <w:r w:rsidR="00D01F8A" w:rsidRPr="00EE2B80">
        <w:rPr>
          <w:rFonts w:ascii="Arial" w:hAnsi="Arial" w:cs="Arial"/>
          <w:sz w:val="22"/>
          <w:szCs w:val="22"/>
          <w:lang w:eastAsia="x-none"/>
        </w:rPr>
        <w:t>2</w:t>
      </w:r>
      <w:r w:rsidRPr="00EE2B80">
        <w:rPr>
          <w:rFonts w:ascii="Arial" w:hAnsi="Arial" w:cs="Arial"/>
          <w:sz w:val="22"/>
          <w:szCs w:val="22"/>
          <w:lang w:eastAsia="x-none"/>
        </w:rPr>
        <w:t xml:space="preserve">. </w:t>
      </w:r>
      <w:r w:rsidR="002134C4" w:rsidRPr="00EE2B80">
        <w:rPr>
          <w:rFonts w:ascii="Arial" w:hAnsi="Arial" w:cs="Arial"/>
          <w:sz w:val="22"/>
          <w:szCs w:val="22"/>
          <w:lang w:eastAsia="x-none"/>
        </w:rPr>
        <w:t>OPZ.</w:t>
      </w:r>
      <w:r w:rsidRPr="00EE2B80">
        <w:rPr>
          <w:rFonts w:ascii="Arial" w:hAnsi="Arial" w:cs="Arial"/>
          <w:sz w:val="22"/>
          <w:szCs w:val="22"/>
          <w:lang w:eastAsia="x-none"/>
        </w:rPr>
        <w:t xml:space="preserve"> </w:t>
      </w:r>
    </w:p>
    <w:p w14:paraId="20818BDA"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sz w:val="22"/>
          <w:szCs w:val="22"/>
          <w:lang w:val="x-none" w:eastAsia="x-none"/>
        </w:rPr>
        <w:t>Urządzeni</w:t>
      </w:r>
      <w:r w:rsidRPr="00EE2B80">
        <w:rPr>
          <w:rFonts w:ascii="Arial" w:hAnsi="Arial" w:cs="Arial"/>
          <w:sz w:val="22"/>
          <w:szCs w:val="22"/>
          <w:lang w:eastAsia="x-none"/>
        </w:rPr>
        <w:t>e</w:t>
      </w:r>
      <w:r w:rsidRPr="00EE2B80">
        <w:rPr>
          <w:rFonts w:ascii="Arial" w:hAnsi="Arial" w:cs="Arial"/>
          <w:sz w:val="22"/>
          <w:szCs w:val="22"/>
          <w:lang w:val="x-none" w:eastAsia="x-none"/>
        </w:rPr>
        <w:t xml:space="preserve">, sprzęt i materiały w zakresie niezbędnym do wykonania przedmiotu </w:t>
      </w:r>
      <w:r w:rsidRPr="00EE2B80">
        <w:rPr>
          <w:rFonts w:ascii="Arial" w:hAnsi="Arial" w:cs="Arial"/>
          <w:sz w:val="22"/>
          <w:szCs w:val="22"/>
          <w:lang w:eastAsia="x-none"/>
        </w:rPr>
        <w:t>U</w:t>
      </w:r>
      <w:r w:rsidRPr="00EE2B80">
        <w:rPr>
          <w:rFonts w:ascii="Arial" w:hAnsi="Arial" w:cs="Arial"/>
          <w:sz w:val="22"/>
          <w:szCs w:val="22"/>
          <w:lang w:val="x-none" w:eastAsia="x-none"/>
        </w:rPr>
        <w:t>mowy zapewnia Wykonawca. Po stronie Wykonawcy leży również zabezpieczenie zaplecza socjalnego dla pracowników.</w:t>
      </w:r>
    </w:p>
    <w:p w14:paraId="24DEEEAF"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sz w:val="22"/>
          <w:szCs w:val="22"/>
          <w:lang w:val="x-none" w:eastAsia="x-none"/>
        </w:rPr>
        <w:t>Wykonawca zapewni personel posiadający wymagane i odpowiadające zakresowi prac uprawnienia budowlane w zakresie wszystkich branż.</w:t>
      </w:r>
    </w:p>
    <w:p w14:paraId="177763CD"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sz w:val="22"/>
          <w:szCs w:val="22"/>
          <w:lang w:val="x-none" w:eastAsia="x-none"/>
        </w:rPr>
        <w:t xml:space="preserve">Wszystkie roboty muszą być wykonane zgodnie z warunkami technicznymi wykonania </w:t>
      </w:r>
      <w:r w:rsidRPr="00EE2B80">
        <w:rPr>
          <w:rFonts w:ascii="Arial" w:hAnsi="Arial" w:cs="Arial"/>
          <w:sz w:val="22"/>
          <w:szCs w:val="22"/>
          <w:lang w:val="x-none" w:eastAsia="x-none"/>
        </w:rPr>
        <w:br/>
        <w:t>i odbioru robót budowlano-montażowych, Polskimi Normami oraz warunkami bhp i ppoż.</w:t>
      </w:r>
    </w:p>
    <w:p w14:paraId="5A3C7A1A" w14:textId="71B928EE"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 xml:space="preserve">Sposób opracowania dokumentacji projektowej niezbędnej do wykonania wymiany urządzeń, o której mowa w § </w:t>
      </w:r>
      <w:r w:rsidRPr="00EE2B80">
        <w:rPr>
          <w:rFonts w:ascii="Arial" w:hAnsi="Arial" w:cs="Arial"/>
          <w:bCs/>
          <w:sz w:val="22"/>
          <w:szCs w:val="22"/>
          <w:lang w:eastAsia="x-none"/>
        </w:rPr>
        <w:t>2</w:t>
      </w:r>
      <w:r w:rsidRPr="00EE2B80">
        <w:rPr>
          <w:rFonts w:ascii="Arial" w:hAnsi="Arial" w:cs="Arial"/>
          <w:bCs/>
          <w:sz w:val="22"/>
          <w:szCs w:val="22"/>
          <w:lang w:val="x-none" w:eastAsia="x-none"/>
        </w:rPr>
        <w:t xml:space="preserve"> ust. 2</w:t>
      </w:r>
      <w:r w:rsidRPr="00EE2B80">
        <w:rPr>
          <w:rFonts w:ascii="Arial" w:hAnsi="Arial" w:cs="Arial"/>
          <w:bCs/>
          <w:sz w:val="22"/>
          <w:szCs w:val="22"/>
          <w:lang w:eastAsia="x-none"/>
        </w:rPr>
        <w:t xml:space="preserve"> pkt 1</w:t>
      </w:r>
      <w:r w:rsidRPr="00EE2B80">
        <w:rPr>
          <w:rFonts w:ascii="Arial" w:hAnsi="Arial" w:cs="Arial"/>
          <w:bCs/>
          <w:sz w:val="22"/>
          <w:szCs w:val="22"/>
          <w:lang w:val="x-none" w:eastAsia="x-none"/>
        </w:rPr>
        <w:t xml:space="preserve"> </w:t>
      </w:r>
      <w:r w:rsidRPr="00EE2B80">
        <w:rPr>
          <w:rFonts w:ascii="Arial" w:hAnsi="Arial" w:cs="Arial"/>
          <w:bCs/>
          <w:sz w:val="22"/>
          <w:szCs w:val="22"/>
          <w:lang w:eastAsia="x-none"/>
        </w:rPr>
        <w:t>U</w:t>
      </w:r>
      <w:r w:rsidRPr="00EE2B80">
        <w:rPr>
          <w:rFonts w:ascii="Arial" w:hAnsi="Arial" w:cs="Arial"/>
          <w:bCs/>
          <w:sz w:val="22"/>
          <w:szCs w:val="22"/>
          <w:lang w:val="x-none" w:eastAsia="x-none"/>
        </w:rPr>
        <w:t xml:space="preserve">mowy, określony został w </w:t>
      </w:r>
      <w:r w:rsidR="002134C4" w:rsidRPr="00EE2B80">
        <w:rPr>
          <w:rFonts w:ascii="Arial" w:hAnsi="Arial" w:cs="Arial"/>
          <w:bCs/>
          <w:sz w:val="22"/>
          <w:szCs w:val="22"/>
          <w:lang w:eastAsia="x-none"/>
        </w:rPr>
        <w:t>OPZ</w:t>
      </w:r>
      <w:r w:rsidRPr="00EE2B80">
        <w:rPr>
          <w:rFonts w:ascii="Arial" w:hAnsi="Arial" w:cs="Arial"/>
          <w:bCs/>
          <w:sz w:val="22"/>
          <w:szCs w:val="22"/>
          <w:lang w:val="x-none" w:eastAsia="x-none"/>
        </w:rPr>
        <w:t>.</w:t>
      </w:r>
    </w:p>
    <w:p w14:paraId="5D250DFC" w14:textId="1216DC84"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Szczegółowe wymagania dla wykonania robót budowlano-montażowych określone zostały w</w:t>
      </w:r>
      <w:r w:rsidR="00411F44" w:rsidRPr="00EE2B80">
        <w:rPr>
          <w:rFonts w:ascii="Arial" w:hAnsi="Arial" w:cs="Arial"/>
          <w:bCs/>
          <w:sz w:val="22"/>
          <w:szCs w:val="22"/>
          <w:lang w:val="x-none" w:eastAsia="x-none"/>
        </w:rPr>
        <w:t xml:space="preserve"> OPZ.</w:t>
      </w:r>
    </w:p>
    <w:p w14:paraId="719674E1" w14:textId="2C6844D2"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Wykonawca zobowiązuje się zorganizować dostawę towaru transportem zorganizowanym przez siebie</w:t>
      </w:r>
      <w:r w:rsidRPr="00EE2B80">
        <w:rPr>
          <w:rFonts w:ascii="Arial" w:hAnsi="Arial" w:cs="Arial"/>
          <w:bCs/>
          <w:sz w:val="22"/>
          <w:szCs w:val="22"/>
          <w:lang w:eastAsia="x-none"/>
        </w:rPr>
        <w:t>. Koszty dostawy ujęte są w ramach wynagrodzenia umownego</w:t>
      </w:r>
      <w:r w:rsidRPr="00EE2B80">
        <w:rPr>
          <w:rFonts w:ascii="Arial" w:hAnsi="Arial" w:cs="Arial"/>
          <w:bCs/>
          <w:sz w:val="22"/>
          <w:szCs w:val="22"/>
          <w:lang w:val="x-none" w:eastAsia="x-none"/>
        </w:rPr>
        <w:t>.</w:t>
      </w:r>
    </w:p>
    <w:p w14:paraId="340ED101"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Wykonawca zobowiązuje się zorganizować przeszkolenie personelu Zamawiającego</w:t>
      </w:r>
      <w:r w:rsidRPr="00EE2B80">
        <w:rPr>
          <w:rFonts w:ascii="Arial" w:hAnsi="Arial" w:cs="Arial"/>
          <w:bCs/>
          <w:sz w:val="22"/>
          <w:szCs w:val="22"/>
          <w:lang w:eastAsia="x-none"/>
        </w:rPr>
        <w:t>. Koszty szkolenia ujęte są w ramach wynagrodzenia umownego</w:t>
      </w:r>
      <w:r w:rsidRPr="00EE2B80">
        <w:rPr>
          <w:rFonts w:ascii="Arial" w:hAnsi="Arial" w:cs="Arial"/>
          <w:bCs/>
          <w:sz w:val="22"/>
          <w:szCs w:val="22"/>
          <w:lang w:val="x-none" w:eastAsia="x-none"/>
        </w:rPr>
        <w:t>.</w:t>
      </w:r>
    </w:p>
    <w:p w14:paraId="1789A5EF" w14:textId="259ECEBA"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 xml:space="preserve">Przeszkolenie wskazanego przez Zamawiającego personelu zostanie przeprowadzone zgodnie z zapisami Opisu </w:t>
      </w:r>
      <w:r w:rsidR="002D5639" w:rsidRPr="00EE2B80">
        <w:rPr>
          <w:rFonts w:ascii="Arial" w:hAnsi="Arial" w:cs="Arial"/>
          <w:bCs/>
          <w:sz w:val="22"/>
          <w:szCs w:val="22"/>
          <w:lang w:val="x-none" w:eastAsia="x-none"/>
        </w:rPr>
        <w:t>P</w:t>
      </w:r>
      <w:r w:rsidRPr="00EE2B80">
        <w:rPr>
          <w:rFonts w:ascii="Arial" w:hAnsi="Arial" w:cs="Arial"/>
          <w:bCs/>
          <w:sz w:val="22"/>
          <w:szCs w:val="22"/>
          <w:lang w:val="x-none" w:eastAsia="x-none"/>
        </w:rPr>
        <w:t xml:space="preserve">rzedmiotu </w:t>
      </w:r>
      <w:r w:rsidR="002D5639" w:rsidRPr="00EE2B80">
        <w:rPr>
          <w:rFonts w:ascii="Arial" w:hAnsi="Arial" w:cs="Arial"/>
          <w:bCs/>
          <w:sz w:val="22"/>
          <w:szCs w:val="22"/>
          <w:lang w:val="x-none" w:eastAsia="x-none"/>
        </w:rPr>
        <w:t>Z</w:t>
      </w:r>
      <w:r w:rsidRPr="00EE2B80">
        <w:rPr>
          <w:rFonts w:ascii="Arial" w:hAnsi="Arial" w:cs="Arial"/>
          <w:bCs/>
          <w:sz w:val="22"/>
          <w:szCs w:val="22"/>
          <w:lang w:val="x-none" w:eastAsia="x-none"/>
        </w:rPr>
        <w:t>amówienia po uprzednim uzgodnieniu terminów z Zamawiającym.</w:t>
      </w:r>
    </w:p>
    <w:p w14:paraId="16AF7B99"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Liczbę osób szkolonych określa Zamawiający.</w:t>
      </w:r>
    </w:p>
    <w:p w14:paraId="652551C7" w14:textId="77777777" w:rsidR="00BE67AD" w:rsidRPr="00EE2B80" w:rsidRDefault="00BE67AD" w:rsidP="00C2439F">
      <w:pPr>
        <w:numPr>
          <w:ilvl w:val="0"/>
          <w:numId w:val="54"/>
        </w:numPr>
        <w:overflowPunct w:val="0"/>
        <w:autoSpaceDE w:val="0"/>
        <w:autoSpaceDN w:val="0"/>
        <w:adjustRightInd w:val="0"/>
        <w:spacing w:line="300" w:lineRule="exact"/>
        <w:jc w:val="both"/>
        <w:textAlignment w:val="baseline"/>
        <w:rPr>
          <w:rFonts w:ascii="Arial" w:hAnsi="Arial" w:cs="Arial"/>
          <w:bCs/>
          <w:sz w:val="22"/>
          <w:szCs w:val="22"/>
          <w:lang w:val="x-none" w:eastAsia="x-none"/>
        </w:rPr>
      </w:pPr>
      <w:r w:rsidRPr="00EE2B80">
        <w:rPr>
          <w:rFonts w:ascii="Arial" w:hAnsi="Arial" w:cs="Arial"/>
          <w:bCs/>
          <w:sz w:val="22"/>
          <w:szCs w:val="22"/>
          <w:lang w:val="x-none" w:eastAsia="x-none"/>
        </w:rPr>
        <w:t>Wykonawca przed</w:t>
      </w:r>
      <w:r w:rsidRPr="00EE2B80">
        <w:rPr>
          <w:rFonts w:ascii="Arial" w:hAnsi="Arial" w:cs="Arial"/>
          <w:bCs/>
          <w:sz w:val="22"/>
          <w:szCs w:val="22"/>
          <w:lang w:eastAsia="x-none"/>
        </w:rPr>
        <w:t>łoży</w:t>
      </w:r>
      <w:r w:rsidRPr="00EE2B80">
        <w:rPr>
          <w:rFonts w:ascii="Arial" w:hAnsi="Arial" w:cs="Arial"/>
          <w:bCs/>
          <w:sz w:val="22"/>
          <w:szCs w:val="22"/>
          <w:lang w:val="x-none" w:eastAsia="x-none"/>
        </w:rPr>
        <w:t xml:space="preserve"> Zamawiającemu dowody zapłaty wynagrodzenia Podwykonawcom, jeżeli tacy Podwykonawcy wystąpią oraz oryginały oświadczeń Podwykonawców o braku zaległości w płatnościach składanych na formularzu stanowiącym załącznik Nr 1 do Umowy. </w:t>
      </w:r>
    </w:p>
    <w:p w14:paraId="798BD5B5" w14:textId="77777777" w:rsidR="002D5639" w:rsidRPr="00EE2B80" w:rsidRDefault="002D5639" w:rsidP="00C2439F">
      <w:pPr>
        <w:spacing w:line="300" w:lineRule="exact"/>
        <w:jc w:val="center"/>
        <w:outlineLvl w:val="0"/>
        <w:rPr>
          <w:rFonts w:ascii="Arial" w:hAnsi="Arial" w:cs="Arial"/>
          <w:b/>
          <w:sz w:val="22"/>
          <w:szCs w:val="22"/>
        </w:rPr>
      </w:pPr>
    </w:p>
    <w:p w14:paraId="60F0E337" w14:textId="77777777" w:rsidR="00BE67AD" w:rsidRPr="00EE2B80" w:rsidRDefault="00BE67AD" w:rsidP="00C2439F">
      <w:pPr>
        <w:spacing w:line="300" w:lineRule="exact"/>
        <w:jc w:val="center"/>
        <w:outlineLvl w:val="0"/>
        <w:rPr>
          <w:rFonts w:ascii="Arial" w:hAnsi="Arial" w:cs="Arial"/>
          <w:b/>
          <w:sz w:val="22"/>
          <w:szCs w:val="22"/>
        </w:rPr>
      </w:pPr>
      <w:r w:rsidRPr="00EE2B80">
        <w:rPr>
          <w:rFonts w:ascii="Arial" w:hAnsi="Arial" w:cs="Arial"/>
          <w:b/>
          <w:sz w:val="22"/>
          <w:szCs w:val="22"/>
        </w:rPr>
        <w:t>MATERIAŁY I URZĄDZENIA STOSOWANE DO REALIZACJI</w:t>
      </w:r>
    </w:p>
    <w:p w14:paraId="1449A155"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PRZEDMIOTU UMOWY</w:t>
      </w:r>
    </w:p>
    <w:p w14:paraId="67BEF705"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 4</w:t>
      </w:r>
    </w:p>
    <w:p w14:paraId="24175D0D" w14:textId="77777777" w:rsidR="00BE67AD" w:rsidRPr="00EE2B80" w:rsidRDefault="00BE67AD" w:rsidP="00C2439F">
      <w:pPr>
        <w:numPr>
          <w:ilvl w:val="0"/>
          <w:numId w:val="5"/>
        </w:numPr>
        <w:spacing w:line="300" w:lineRule="exact"/>
        <w:ind w:left="284" w:hanging="284"/>
        <w:jc w:val="both"/>
        <w:rPr>
          <w:rFonts w:ascii="Arial" w:hAnsi="Arial" w:cs="Arial"/>
          <w:sz w:val="22"/>
          <w:szCs w:val="22"/>
        </w:rPr>
      </w:pPr>
      <w:r w:rsidRPr="00EE2B80">
        <w:rPr>
          <w:rFonts w:ascii="Arial" w:hAnsi="Arial" w:cs="Arial"/>
          <w:sz w:val="22"/>
          <w:szCs w:val="22"/>
        </w:rPr>
        <w:t>Zastosowane materiały powinny spełniać wszelkie wymogi ustawy Prawo budowlane tj. posiadać odpowiednie certyfikaty na znak bezpieczeństwa, być zgodne z kryteriami technicznymi określonymi w Polskich Normach, normach branżowych lub aprobatach technicznych oraz zgodne z właściwymi przepisami i dokumentami technicznymi.</w:t>
      </w:r>
    </w:p>
    <w:p w14:paraId="2F597438" w14:textId="77777777" w:rsidR="00BE67AD" w:rsidRPr="00EE2B80" w:rsidRDefault="00BE67AD" w:rsidP="00C2439F">
      <w:pPr>
        <w:numPr>
          <w:ilvl w:val="0"/>
          <w:numId w:val="5"/>
        </w:numPr>
        <w:spacing w:line="300" w:lineRule="exact"/>
        <w:ind w:left="284" w:hanging="284"/>
        <w:jc w:val="both"/>
        <w:rPr>
          <w:rFonts w:ascii="Arial" w:hAnsi="Arial" w:cs="Arial"/>
          <w:sz w:val="22"/>
          <w:szCs w:val="22"/>
        </w:rPr>
      </w:pPr>
      <w:r w:rsidRPr="00EE2B80">
        <w:rPr>
          <w:rFonts w:ascii="Arial" w:hAnsi="Arial" w:cs="Arial"/>
          <w:sz w:val="22"/>
          <w:szCs w:val="22"/>
        </w:rPr>
        <w:t xml:space="preserve">Wszelkie wyroby (materiały, urządzenia i maszyny) zastosowane przez Wykonawcę do realizacji przedmiotu Umowy muszą: </w:t>
      </w:r>
    </w:p>
    <w:p w14:paraId="15CC608A" w14:textId="77777777" w:rsidR="00BE67AD" w:rsidRPr="00EE2B80" w:rsidRDefault="00BE67AD" w:rsidP="00C2439F">
      <w:pPr>
        <w:numPr>
          <w:ilvl w:val="0"/>
          <w:numId w:val="6"/>
        </w:numPr>
        <w:spacing w:line="300" w:lineRule="exact"/>
        <w:ind w:left="567" w:hanging="283"/>
        <w:jc w:val="both"/>
        <w:rPr>
          <w:rFonts w:ascii="Arial" w:hAnsi="Arial" w:cs="Arial"/>
          <w:sz w:val="22"/>
          <w:szCs w:val="22"/>
        </w:rPr>
      </w:pPr>
      <w:r w:rsidRPr="00EE2B80">
        <w:rPr>
          <w:rFonts w:ascii="Arial" w:hAnsi="Arial" w:cs="Arial"/>
          <w:sz w:val="22"/>
          <w:szCs w:val="22"/>
        </w:rPr>
        <w:t xml:space="preserve">spełniać wszelkie wymogi ustawy Prawo budowlane i innych przepisów obowiązujących w tym zakresie, </w:t>
      </w:r>
    </w:p>
    <w:p w14:paraId="5CA03997" w14:textId="77777777" w:rsidR="00BE67AD" w:rsidRPr="00EE2B80" w:rsidRDefault="00BE67AD" w:rsidP="00C2439F">
      <w:pPr>
        <w:numPr>
          <w:ilvl w:val="0"/>
          <w:numId w:val="6"/>
        </w:numPr>
        <w:spacing w:line="300" w:lineRule="exact"/>
        <w:ind w:left="567" w:hanging="283"/>
        <w:jc w:val="both"/>
        <w:rPr>
          <w:rFonts w:ascii="Arial" w:hAnsi="Arial" w:cs="Arial"/>
          <w:sz w:val="22"/>
          <w:szCs w:val="22"/>
        </w:rPr>
      </w:pPr>
      <w:r w:rsidRPr="00EE2B80">
        <w:rPr>
          <w:rFonts w:ascii="Arial" w:hAnsi="Arial" w:cs="Arial"/>
          <w:sz w:val="22"/>
          <w:szCs w:val="22"/>
        </w:rPr>
        <w:t xml:space="preserve">być dopuszczone do obrotu i do powszechnego lub jednostkowego stosowania w budownictwie i na dowód tego posiadać odpowiednie dokumenty wymagane przez właściwe przepisy. </w:t>
      </w:r>
    </w:p>
    <w:p w14:paraId="09CE3D2F" w14:textId="77777777" w:rsidR="00BE67AD" w:rsidRPr="00EE2B80" w:rsidRDefault="00BE67AD" w:rsidP="00C2439F">
      <w:pPr>
        <w:numPr>
          <w:ilvl w:val="0"/>
          <w:numId w:val="6"/>
        </w:numPr>
        <w:spacing w:line="300" w:lineRule="exact"/>
        <w:ind w:left="567" w:hanging="283"/>
        <w:jc w:val="both"/>
        <w:rPr>
          <w:rFonts w:ascii="Arial" w:hAnsi="Arial" w:cs="Arial"/>
          <w:sz w:val="22"/>
          <w:szCs w:val="22"/>
        </w:rPr>
      </w:pPr>
      <w:r w:rsidRPr="00EE2B80">
        <w:rPr>
          <w:rFonts w:ascii="Arial" w:hAnsi="Arial" w:cs="Arial"/>
          <w:sz w:val="22"/>
          <w:szCs w:val="22"/>
        </w:rPr>
        <w:t>uzyskać zatwierdzenie Zamawiającego.</w:t>
      </w:r>
    </w:p>
    <w:p w14:paraId="480DFA0F" w14:textId="77777777" w:rsidR="00BE67AD" w:rsidRPr="00EE2B80" w:rsidRDefault="00BE67AD" w:rsidP="00C2439F">
      <w:pPr>
        <w:numPr>
          <w:ilvl w:val="0"/>
          <w:numId w:val="5"/>
        </w:numPr>
        <w:spacing w:line="300" w:lineRule="exact"/>
        <w:ind w:left="284" w:hanging="284"/>
        <w:jc w:val="both"/>
        <w:rPr>
          <w:rFonts w:ascii="Arial" w:hAnsi="Arial" w:cs="Arial"/>
          <w:sz w:val="22"/>
          <w:szCs w:val="22"/>
        </w:rPr>
      </w:pPr>
      <w:r w:rsidRPr="00EE2B80">
        <w:rPr>
          <w:rFonts w:ascii="Arial" w:hAnsi="Arial" w:cs="Arial"/>
          <w:sz w:val="22"/>
          <w:szCs w:val="22"/>
        </w:rPr>
        <w:t xml:space="preserve">Wykonawca jest zobowiązany przekazać Zamawiającemu dokumenty, o których mowa w ust. 2 przed ich zastosowaniem. </w:t>
      </w:r>
    </w:p>
    <w:p w14:paraId="5B3EDDF3" w14:textId="77777777" w:rsidR="00BE67AD" w:rsidRPr="00EE2B80" w:rsidRDefault="00BE67AD" w:rsidP="00C2439F">
      <w:pPr>
        <w:numPr>
          <w:ilvl w:val="0"/>
          <w:numId w:val="5"/>
        </w:numPr>
        <w:spacing w:line="300" w:lineRule="exact"/>
        <w:ind w:left="284" w:hanging="284"/>
        <w:jc w:val="both"/>
        <w:rPr>
          <w:rFonts w:ascii="Arial" w:hAnsi="Arial" w:cs="Arial"/>
          <w:sz w:val="22"/>
          <w:szCs w:val="22"/>
        </w:rPr>
      </w:pPr>
      <w:r w:rsidRPr="00EE2B80">
        <w:rPr>
          <w:rFonts w:ascii="Arial" w:hAnsi="Arial" w:cs="Arial"/>
          <w:sz w:val="22"/>
          <w:szCs w:val="22"/>
        </w:rPr>
        <w:lastRenderedPageBreak/>
        <w:t>Wykonawca dostarczy Zamawiającemu wymagane do zatwierdzenia materiałów dokumenty przed ich wbudowaniem lub montażem, zgodnie z procedurą opisaną w OPZ.</w:t>
      </w:r>
    </w:p>
    <w:p w14:paraId="15D59E94" w14:textId="77777777" w:rsidR="00BE67AD" w:rsidRPr="00EE2B80" w:rsidRDefault="00BE67AD" w:rsidP="00C2439F">
      <w:pPr>
        <w:numPr>
          <w:ilvl w:val="0"/>
          <w:numId w:val="5"/>
        </w:numPr>
        <w:spacing w:line="300" w:lineRule="exact"/>
        <w:ind w:left="284" w:hanging="284"/>
        <w:jc w:val="both"/>
        <w:rPr>
          <w:rFonts w:ascii="Arial" w:hAnsi="Arial" w:cs="Arial"/>
          <w:sz w:val="22"/>
          <w:szCs w:val="22"/>
        </w:rPr>
      </w:pPr>
      <w:r w:rsidRPr="00EE2B80">
        <w:rPr>
          <w:rFonts w:ascii="Arial" w:hAnsi="Arial" w:cs="Arial"/>
          <w:sz w:val="22"/>
          <w:szCs w:val="22"/>
        </w:rPr>
        <w:t xml:space="preserve">Wykonawca ponosi odpowiedzialność za skutki wynikające z zastosowania wyrobów niezgodnych z Umową i obowiązującymi przepisami. </w:t>
      </w:r>
    </w:p>
    <w:p w14:paraId="3F314B70" w14:textId="77777777" w:rsidR="00BE67AD" w:rsidRPr="00EE2B80" w:rsidRDefault="00BE67AD" w:rsidP="00C2439F">
      <w:pPr>
        <w:spacing w:line="300" w:lineRule="exact"/>
        <w:jc w:val="center"/>
        <w:outlineLvl w:val="0"/>
        <w:rPr>
          <w:rFonts w:ascii="Arial" w:hAnsi="Arial" w:cs="Arial"/>
          <w:b/>
          <w:sz w:val="22"/>
          <w:szCs w:val="22"/>
        </w:rPr>
      </w:pPr>
    </w:p>
    <w:p w14:paraId="6127DFF4" w14:textId="77777777" w:rsidR="00BE67AD" w:rsidRPr="00EE2B80" w:rsidRDefault="00BE67AD" w:rsidP="00C2439F">
      <w:pPr>
        <w:spacing w:line="300" w:lineRule="exact"/>
        <w:jc w:val="center"/>
        <w:outlineLvl w:val="0"/>
        <w:rPr>
          <w:rFonts w:ascii="Arial" w:hAnsi="Arial" w:cs="Arial"/>
          <w:b/>
          <w:sz w:val="22"/>
          <w:szCs w:val="22"/>
        </w:rPr>
      </w:pPr>
      <w:r w:rsidRPr="00EE2B80">
        <w:rPr>
          <w:rFonts w:ascii="Arial" w:hAnsi="Arial" w:cs="Arial"/>
          <w:b/>
          <w:sz w:val="22"/>
          <w:szCs w:val="22"/>
        </w:rPr>
        <w:t>TERMINY</w:t>
      </w:r>
    </w:p>
    <w:p w14:paraId="51C76C6E" w14:textId="77777777" w:rsidR="00BE67AD" w:rsidRPr="00EE2B80" w:rsidRDefault="00BE67AD" w:rsidP="002D5639">
      <w:pPr>
        <w:spacing w:line="300" w:lineRule="exact"/>
        <w:jc w:val="center"/>
        <w:rPr>
          <w:rFonts w:ascii="Arial" w:hAnsi="Arial" w:cs="Arial"/>
          <w:sz w:val="22"/>
          <w:szCs w:val="22"/>
        </w:rPr>
      </w:pPr>
      <w:r w:rsidRPr="00EE2B80">
        <w:rPr>
          <w:rFonts w:ascii="Arial" w:hAnsi="Arial" w:cs="Arial"/>
          <w:b/>
          <w:sz w:val="22"/>
          <w:szCs w:val="22"/>
        </w:rPr>
        <w:t>§ 5</w:t>
      </w:r>
    </w:p>
    <w:p w14:paraId="58051075" w14:textId="5CDB264D" w:rsidR="002D5639" w:rsidRPr="00F87767" w:rsidRDefault="002D5639" w:rsidP="002D5639">
      <w:pPr>
        <w:pStyle w:val="Akapitzlist"/>
        <w:numPr>
          <w:ilvl w:val="0"/>
          <w:numId w:val="7"/>
        </w:numPr>
        <w:spacing w:after="0" w:line="300" w:lineRule="exact"/>
        <w:rPr>
          <w:rFonts w:ascii="Arial" w:eastAsia="Times New Roman" w:hAnsi="Arial" w:cs="Arial"/>
          <w:lang w:eastAsia="pl-PL"/>
        </w:rPr>
      </w:pPr>
      <w:r w:rsidRPr="00EE2B80">
        <w:rPr>
          <w:rFonts w:ascii="Arial" w:eastAsia="Times New Roman" w:hAnsi="Arial" w:cs="Arial"/>
          <w:lang w:eastAsia="pl-PL"/>
        </w:rPr>
        <w:t xml:space="preserve">Wykonawca zobowiązuje się wykonać przedmiot Umowy określony w § 2 w terminie </w:t>
      </w:r>
      <w:r w:rsidRPr="00F87767">
        <w:rPr>
          <w:rFonts w:ascii="Arial" w:eastAsia="Times New Roman" w:hAnsi="Arial" w:cs="Arial"/>
          <w:lang w:eastAsia="pl-PL"/>
        </w:rPr>
        <w:t>1</w:t>
      </w:r>
      <w:r w:rsidR="00636BBA" w:rsidRPr="00F87767">
        <w:rPr>
          <w:rFonts w:ascii="Arial" w:eastAsia="Times New Roman" w:hAnsi="Arial" w:cs="Arial"/>
          <w:lang w:eastAsia="pl-PL"/>
        </w:rPr>
        <w:t>1</w:t>
      </w:r>
      <w:r w:rsidRPr="00F87767">
        <w:rPr>
          <w:rFonts w:ascii="Arial" w:eastAsia="Times New Roman" w:hAnsi="Arial" w:cs="Arial"/>
          <w:lang w:eastAsia="pl-PL"/>
        </w:rPr>
        <w:t xml:space="preserve"> miesięcy od daty podpisania umowy tj. do dnia …….</w:t>
      </w:r>
    </w:p>
    <w:p w14:paraId="1EECF2C7" w14:textId="77777777" w:rsidR="002D5639" w:rsidRPr="00F87767" w:rsidRDefault="002D5639" w:rsidP="002D5639">
      <w:pPr>
        <w:pStyle w:val="Akapitzlist"/>
        <w:numPr>
          <w:ilvl w:val="0"/>
          <w:numId w:val="7"/>
        </w:numPr>
        <w:spacing w:after="0" w:line="300" w:lineRule="exact"/>
        <w:jc w:val="both"/>
        <w:rPr>
          <w:rFonts w:ascii="Arial" w:eastAsia="Times New Roman" w:hAnsi="Arial" w:cs="Arial"/>
          <w:lang w:eastAsia="pl-PL"/>
        </w:rPr>
      </w:pPr>
      <w:r w:rsidRPr="00F87767">
        <w:rPr>
          <w:rFonts w:ascii="Arial" w:eastAsia="Times New Roman" w:hAnsi="Arial" w:cs="Arial"/>
          <w:lang w:eastAsia="pl-PL"/>
        </w:rPr>
        <w:t xml:space="preserve">Za dzień faktycznego odbioru końcowego przedmiotu umowy uznaje się dzień </w:t>
      </w:r>
      <w:bookmarkStart w:id="2" w:name="_Hlk151713954"/>
      <w:r w:rsidRPr="00F87767">
        <w:rPr>
          <w:rFonts w:ascii="Arial" w:eastAsia="Times New Roman" w:hAnsi="Arial" w:cs="Arial"/>
          <w:lang w:eastAsia="pl-PL"/>
        </w:rPr>
        <w:t xml:space="preserve">podpisania Protokołu </w:t>
      </w:r>
      <w:bookmarkStart w:id="3" w:name="_Hlk151714863"/>
      <w:r w:rsidRPr="00F87767">
        <w:rPr>
          <w:rFonts w:ascii="Arial" w:eastAsia="Times New Roman" w:hAnsi="Arial" w:cs="Arial"/>
          <w:lang w:eastAsia="pl-PL"/>
        </w:rPr>
        <w:t>Odbioru Końcowego Przedmiotu Umowy</w:t>
      </w:r>
      <w:bookmarkEnd w:id="2"/>
      <w:bookmarkEnd w:id="3"/>
      <w:r w:rsidRPr="00F87767">
        <w:rPr>
          <w:rFonts w:ascii="Arial" w:eastAsia="Times New Roman" w:hAnsi="Arial" w:cs="Arial"/>
          <w:lang w:eastAsia="pl-PL"/>
        </w:rPr>
        <w:t>.</w:t>
      </w:r>
    </w:p>
    <w:p w14:paraId="394565F3" w14:textId="783EF7ED" w:rsidR="00BE67AD" w:rsidRPr="00EE2B80" w:rsidRDefault="00BE67AD" w:rsidP="002D5639">
      <w:pPr>
        <w:numPr>
          <w:ilvl w:val="0"/>
          <w:numId w:val="7"/>
        </w:numPr>
        <w:shd w:val="clear" w:color="auto" w:fill="FFFFFF"/>
        <w:spacing w:line="300" w:lineRule="exact"/>
        <w:ind w:left="357" w:hanging="357"/>
        <w:jc w:val="both"/>
        <w:outlineLvl w:val="0"/>
        <w:rPr>
          <w:rFonts w:ascii="Arial" w:hAnsi="Arial" w:cs="Arial"/>
          <w:sz w:val="22"/>
          <w:szCs w:val="22"/>
        </w:rPr>
      </w:pPr>
      <w:r w:rsidRPr="00EE2B80">
        <w:rPr>
          <w:rFonts w:ascii="Arial" w:hAnsi="Arial" w:cs="Arial"/>
          <w:sz w:val="22"/>
          <w:szCs w:val="22"/>
        </w:rPr>
        <w:t xml:space="preserve">Wykonanie przedmiotu Umowy nastąpi w oparciu o terminy określone w Harmonogramie, o którym mowa w § </w:t>
      </w:r>
      <w:r w:rsidR="002D5639" w:rsidRPr="00EE2B80">
        <w:rPr>
          <w:rFonts w:ascii="Arial" w:hAnsi="Arial" w:cs="Arial"/>
          <w:sz w:val="22"/>
          <w:szCs w:val="22"/>
        </w:rPr>
        <w:t>6</w:t>
      </w:r>
      <w:r w:rsidRPr="00EE2B80">
        <w:rPr>
          <w:rFonts w:ascii="Arial" w:hAnsi="Arial" w:cs="Arial"/>
          <w:sz w:val="22"/>
          <w:szCs w:val="22"/>
        </w:rPr>
        <w:t xml:space="preserve"> Umowy sporządzonym z uwzględnieniem terminów ustalonych w ust. 1 powyżej.</w:t>
      </w:r>
    </w:p>
    <w:p w14:paraId="3664FB30" w14:textId="07CB5859" w:rsidR="00BE67AD" w:rsidRPr="00EE2B80" w:rsidRDefault="00BE67AD" w:rsidP="002D5639">
      <w:pPr>
        <w:numPr>
          <w:ilvl w:val="0"/>
          <w:numId w:val="7"/>
        </w:numPr>
        <w:spacing w:line="300" w:lineRule="exact"/>
        <w:jc w:val="both"/>
        <w:rPr>
          <w:rFonts w:ascii="Arial" w:hAnsi="Arial" w:cs="Arial"/>
          <w:sz w:val="22"/>
          <w:szCs w:val="22"/>
        </w:rPr>
      </w:pPr>
      <w:r w:rsidRPr="00EE2B80">
        <w:rPr>
          <w:rFonts w:ascii="Arial" w:hAnsi="Arial" w:cs="Arial"/>
          <w:sz w:val="22"/>
          <w:szCs w:val="22"/>
        </w:rPr>
        <w:t xml:space="preserve">Zamawiający przekaże Wykonawcy na jego pisemny wniosek teren </w:t>
      </w:r>
      <w:r w:rsidR="009F3F01" w:rsidRPr="00EE2B80">
        <w:rPr>
          <w:rFonts w:ascii="Arial" w:hAnsi="Arial" w:cs="Arial"/>
          <w:sz w:val="22"/>
          <w:szCs w:val="22"/>
        </w:rPr>
        <w:t>robót</w:t>
      </w:r>
      <w:r w:rsidRPr="00EE2B80">
        <w:rPr>
          <w:rFonts w:ascii="Arial" w:hAnsi="Arial" w:cs="Arial"/>
          <w:sz w:val="22"/>
          <w:szCs w:val="22"/>
        </w:rPr>
        <w:t xml:space="preserve">, nie później niż w terminie 14 dni od daty zgłoszenia wniosku, jednak nie wcześniej niż: </w:t>
      </w:r>
    </w:p>
    <w:p w14:paraId="5B052718" w14:textId="77777777" w:rsidR="00BE67AD" w:rsidRPr="00EE2B80" w:rsidRDefault="00BE67AD" w:rsidP="002D5639">
      <w:pPr>
        <w:numPr>
          <w:ilvl w:val="0"/>
          <w:numId w:val="34"/>
        </w:numPr>
        <w:spacing w:line="300" w:lineRule="exact"/>
        <w:jc w:val="both"/>
        <w:rPr>
          <w:rFonts w:ascii="Arial" w:hAnsi="Arial" w:cs="Arial"/>
          <w:sz w:val="22"/>
          <w:szCs w:val="22"/>
        </w:rPr>
      </w:pPr>
      <w:r w:rsidRPr="00EE2B80">
        <w:rPr>
          <w:rFonts w:ascii="Arial" w:hAnsi="Arial" w:cs="Arial"/>
          <w:sz w:val="22"/>
          <w:szCs w:val="22"/>
        </w:rPr>
        <w:t xml:space="preserve">w dniu, w którym ubezpieczenie, o którym mowa w § 7 ust. 1 Umowy będzie zawarte i opłacone, a dowód ich zawarcia i opłacenia zostanie dostarczony Zamawiającemu, </w:t>
      </w:r>
    </w:p>
    <w:p w14:paraId="6FB9A892" w14:textId="77777777" w:rsidR="00BE67AD" w:rsidRPr="00EE2B80" w:rsidRDefault="00BE67AD" w:rsidP="00C2439F">
      <w:pPr>
        <w:numPr>
          <w:ilvl w:val="0"/>
          <w:numId w:val="34"/>
        </w:numPr>
        <w:spacing w:line="300" w:lineRule="exact"/>
        <w:jc w:val="both"/>
        <w:rPr>
          <w:rFonts w:ascii="Arial" w:hAnsi="Arial" w:cs="Arial"/>
          <w:sz w:val="22"/>
          <w:szCs w:val="22"/>
        </w:rPr>
      </w:pPr>
      <w:r w:rsidRPr="00EE2B80">
        <w:rPr>
          <w:rFonts w:ascii="Arial" w:hAnsi="Arial" w:cs="Arial"/>
          <w:sz w:val="22"/>
          <w:szCs w:val="22"/>
        </w:rPr>
        <w:t xml:space="preserve">w dniu, w którym Strony uzgodnią treść Harmonogramu rzeczowo-finansowego, </w:t>
      </w:r>
    </w:p>
    <w:p w14:paraId="7D96F511" w14:textId="77777777" w:rsidR="00BE67AD" w:rsidRPr="00EE2B80" w:rsidRDefault="00BE67AD" w:rsidP="00C2439F">
      <w:pPr>
        <w:spacing w:line="300" w:lineRule="exact"/>
        <w:jc w:val="center"/>
        <w:rPr>
          <w:rFonts w:ascii="Arial" w:hAnsi="Arial" w:cs="Arial"/>
          <w:sz w:val="22"/>
          <w:szCs w:val="22"/>
        </w:rPr>
      </w:pPr>
    </w:p>
    <w:p w14:paraId="23448E94"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HARMONOGRAM PRAC, PROJEKT ORGANIZACJI ROBÓT</w:t>
      </w:r>
    </w:p>
    <w:p w14:paraId="181E91EB"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 6</w:t>
      </w:r>
    </w:p>
    <w:p w14:paraId="4AF633A1" w14:textId="38E72E8F" w:rsidR="00BE67AD" w:rsidRPr="00EE2B80" w:rsidRDefault="00BE67AD" w:rsidP="00C2439F">
      <w:pPr>
        <w:numPr>
          <w:ilvl w:val="0"/>
          <w:numId w:val="8"/>
        </w:numPr>
        <w:spacing w:line="300" w:lineRule="exact"/>
        <w:ind w:left="284" w:hanging="284"/>
        <w:jc w:val="both"/>
        <w:rPr>
          <w:rFonts w:ascii="Arial" w:hAnsi="Arial" w:cs="Arial"/>
          <w:sz w:val="22"/>
          <w:szCs w:val="22"/>
        </w:rPr>
      </w:pPr>
      <w:r w:rsidRPr="00EE2B80">
        <w:rPr>
          <w:rFonts w:ascii="Arial" w:hAnsi="Arial" w:cs="Arial"/>
          <w:sz w:val="22"/>
          <w:szCs w:val="22"/>
        </w:rPr>
        <w:t>Po zawarciu Umowy Wykonawca przedłoży</w:t>
      </w:r>
      <w:r w:rsidR="0045406D" w:rsidRPr="00EE2B80">
        <w:rPr>
          <w:rFonts w:ascii="Arial" w:hAnsi="Arial" w:cs="Arial"/>
          <w:sz w:val="22"/>
          <w:szCs w:val="22"/>
        </w:rPr>
        <w:t xml:space="preserve"> </w:t>
      </w:r>
      <w:r w:rsidRPr="00EE2B80">
        <w:rPr>
          <w:rFonts w:ascii="Arial" w:hAnsi="Arial" w:cs="Arial"/>
          <w:sz w:val="22"/>
          <w:szCs w:val="22"/>
        </w:rPr>
        <w:t xml:space="preserve">w terminie do 14 dni od daty podpisania Umowy, szczegółowy Harmonogram Prac, który będzie stanowił podstawę do oceny zaawansowania realizacji przedmiotu zamówienia, </w:t>
      </w:r>
    </w:p>
    <w:p w14:paraId="219919AE" w14:textId="77777777" w:rsidR="00BE67AD" w:rsidRPr="00EE2B80" w:rsidRDefault="00BE67AD" w:rsidP="00C2439F">
      <w:pPr>
        <w:numPr>
          <w:ilvl w:val="0"/>
          <w:numId w:val="8"/>
        </w:numPr>
        <w:spacing w:line="300" w:lineRule="exact"/>
        <w:ind w:left="284" w:hanging="284"/>
        <w:jc w:val="both"/>
        <w:rPr>
          <w:rFonts w:ascii="Arial" w:hAnsi="Arial" w:cs="Arial"/>
          <w:sz w:val="22"/>
          <w:szCs w:val="22"/>
        </w:rPr>
      </w:pPr>
      <w:r w:rsidRPr="00EE2B80">
        <w:rPr>
          <w:rFonts w:ascii="Arial" w:hAnsi="Arial" w:cs="Arial"/>
          <w:sz w:val="22"/>
          <w:szCs w:val="22"/>
        </w:rPr>
        <w:t xml:space="preserve">Wykonawca niezwłocznie uzgodni z Zamawiającym oraz przedłoży Zamawiającemu uaktualniony Harmonogram Prac, jeżeli nie będzie zgadzał się lub nie będzie spójny z faktycznym postępem prac Wykonawcy. </w:t>
      </w:r>
    </w:p>
    <w:p w14:paraId="4BC04449" w14:textId="09B666FD" w:rsidR="00BE67AD" w:rsidRPr="00EE2B80" w:rsidRDefault="00BE67AD" w:rsidP="00C2439F">
      <w:pPr>
        <w:numPr>
          <w:ilvl w:val="0"/>
          <w:numId w:val="8"/>
        </w:numPr>
        <w:spacing w:line="300" w:lineRule="exact"/>
        <w:ind w:left="284" w:hanging="284"/>
        <w:jc w:val="both"/>
        <w:rPr>
          <w:rFonts w:ascii="Arial" w:hAnsi="Arial" w:cs="Arial"/>
          <w:sz w:val="22"/>
          <w:szCs w:val="22"/>
        </w:rPr>
      </w:pPr>
      <w:r w:rsidRPr="00EE2B80">
        <w:rPr>
          <w:rFonts w:ascii="Arial" w:hAnsi="Arial" w:cs="Arial"/>
          <w:sz w:val="22"/>
          <w:szCs w:val="22"/>
        </w:rPr>
        <w:t>Wykonawca zobowiązany będzie również do czynności opisanych w ust. 2, jeżeli otrzyma stosowane powiadomienie od Zamawiającego.</w:t>
      </w:r>
    </w:p>
    <w:p w14:paraId="61D559C1" w14:textId="77777777" w:rsidR="006B7A36" w:rsidRDefault="006B7A36" w:rsidP="00C2439F">
      <w:pPr>
        <w:spacing w:line="300" w:lineRule="exact"/>
        <w:jc w:val="center"/>
        <w:rPr>
          <w:rFonts w:ascii="Arial" w:hAnsi="Arial" w:cs="Arial"/>
          <w:b/>
          <w:sz w:val="22"/>
          <w:szCs w:val="22"/>
        </w:rPr>
      </w:pPr>
    </w:p>
    <w:p w14:paraId="0CA10239" w14:textId="2CB61F23"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PODWYKONAWSTWO ROBÓT BUDOWLANYCH</w:t>
      </w:r>
    </w:p>
    <w:p w14:paraId="17DF0719"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 7</w:t>
      </w:r>
    </w:p>
    <w:p w14:paraId="621FFB02"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Zamawiający dopuszcza możliwość realizacji robót wchodzących w zakres przedmiotu Umowy za pomocą podwykonawcy/podwykonawców. </w:t>
      </w:r>
    </w:p>
    <w:p w14:paraId="7FED6D04"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W przypadku realizacji przez Wykonawcę przedmiotu Umowy z udziałem podwykonawców robót budowlanych (dalej: Podwykonawca RB), Wykonawcę obciążać będą obowiązki opisane w Umowie i w przepisach prawa, w tym w szczególności w Prawie zamówień publicznych. Przez umowę o podwykonawstwo należy rozumieć umowę w formie pisemnej o charakterze odpłatnym, której przedmiotem są usługi, dostawy lub roboty budowlane stanowiące część zamówienia publicznego, zawartą między Wykonawcą a innym podmiotem (Podwykonawcą RB). </w:t>
      </w:r>
    </w:p>
    <w:p w14:paraId="527C24DE"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W przypadku realizacji robót wchodzących w zakres przedmiotu Umowy za pomocą Podwykonawcy RB, Wykonawca zobowiązany jest do przedstawienia Zamawiającemu ostatecznego projektu umowy o podwykonawstwo, a także każdorazowo projektu jej </w:t>
      </w:r>
      <w:r w:rsidRPr="00EE2B80">
        <w:rPr>
          <w:rFonts w:ascii="Arial" w:hAnsi="Arial" w:cs="Arial"/>
        </w:rPr>
        <w:lastRenderedPageBreak/>
        <w:t xml:space="preserve">zmiany. W projekcie umowy o podwykonawstwo, której przedmiotem są roboty budowlane, wskazany będzie m.in. zakres, termin realizacji robót, wysokość wynagrodzenia wraz z kosztorysem ofertowym, termin zapłaty wynagrodzenia oraz termin i forma zabezpieczenia dokonania płatności. </w:t>
      </w:r>
    </w:p>
    <w:p w14:paraId="7F9F4092"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Termin zapłaty wynagrodzenia Podwykonawcy RB przewidziany w umowie o podwykonawstwo nie może być dłuższy niż 30 dni od dnia doręczenia Wykonawcy faktury potwierdzającej wykonanie przez Podwykonawcę robót budowlanych. </w:t>
      </w:r>
    </w:p>
    <w:p w14:paraId="1B7D1EC5" w14:textId="214C1720"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W terminie </w:t>
      </w:r>
      <w:r w:rsidR="00F87767">
        <w:rPr>
          <w:rFonts w:ascii="Arial" w:hAnsi="Arial" w:cs="Arial"/>
        </w:rPr>
        <w:t>30</w:t>
      </w:r>
      <w:r w:rsidRPr="00EE2B80">
        <w:rPr>
          <w:rFonts w:ascii="Arial" w:hAnsi="Arial" w:cs="Arial"/>
        </w:rPr>
        <w:t xml:space="preserve"> dni od przedstawienia mu ostatecznego projektu umowy o podwykonawstwo bądź też projektu jej zmiany, Zamawiający może zgłosić pisemny sprzeciw, lub pisemne zastrzeżenia dotyczące: </w:t>
      </w:r>
    </w:p>
    <w:p w14:paraId="2A123D9D" w14:textId="57F6B321" w:rsidR="00BE67AD" w:rsidRPr="00EE2B80" w:rsidRDefault="00BE67AD" w:rsidP="00C2439F">
      <w:pPr>
        <w:pStyle w:val="Akapitzlist"/>
        <w:numPr>
          <w:ilvl w:val="0"/>
          <w:numId w:val="57"/>
        </w:numPr>
        <w:spacing w:after="0" w:line="300" w:lineRule="exact"/>
        <w:ind w:left="567" w:hanging="283"/>
        <w:contextualSpacing w:val="0"/>
        <w:jc w:val="both"/>
        <w:rPr>
          <w:rFonts w:ascii="Arial" w:hAnsi="Arial" w:cs="Arial"/>
        </w:rPr>
      </w:pPr>
      <w:r w:rsidRPr="00EE2B80">
        <w:rPr>
          <w:rFonts w:ascii="Arial" w:hAnsi="Arial" w:cs="Arial"/>
        </w:rPr>
        <w:t xml:space="preserve">niespełniania wymagań określonych w </w:t>
      </w:r>
      <w:r w:rsidR="002D5639" w:rsidRPr="00EE2B80">
        <w:rPr>
          <w:rFonts w:ascii="Arial" w:hAnsi="Arial" w:cs="Arial"/>
        </w:rPr>
        <w:t>S</w:t>
      </w:r>
      <w:r w:rsidRPr="00EE2B80">
        <w:rPr>
          <w:rFonts w:ascii="Arial" w:hAnsi="Arial" w:cs="Arial"/>
        </w:rPr>
        <w:t xml:space="preserve">WZ; </w:t>
      </w:r>
    </w:p>
    <w:p w14:paraId="18D285E8" w14:textId="2B4EA84C" w:rsidR="00BE67AD" w:rsidRPr="00EE2B80" w:rsidRDefault="00BE67AD" w:rsidP="00C2439F">
      <w:pPr>
        <w:pStyle w:val="Akapitzlist"/>
        <w:numPr>
          <w:ilvl w:val="0"/>
          <w:numId w:val="57"/>
        </w:numPr>
        <w:spacing w:after="0" w:line="300" w:lineRule="exact"/>
        <w:ind w:left="567" w:hanging="283"/>
        <w:contextualSpacing w:val="0"/>
        <w:jc w:val="both"/>
        <w:rPr>
          <w:rFonts w:ascii="Arial" w:hAnsi="Arial" w:cs="Arial"/>
        </w:rPr>
      </w:pPr>
      <w:r w:rsidRPr="00EE2B80">
        <w:rPr>
          <w:rFonts w:ascii="Arial" w:hAnsi="Arial" w:cs="Arial"/>
        </w:rPr>
        <w:t xml:space="preserve">terminu zapłaty na rzecz Podwykonawcy RB przekraczającego termin określony </w:t>
      </w:r>
      <w:r w:rsidR="002D2AEB">
        <w:rPr>
          <w:rFonts w:ascii="Arial" w:hAnsi="Arial" w:cs="Arial"/>
        </w:rPr>
        <w:br/>
      </w:r>
      <w:r w:rsidRPr="00EE2B80">
        <w:rPr>
          <w:rFonts w:ascii="Arial" w:hAnsi="Arial" w:cs="Arial"/>
        </w:rPr>
        <w:t xml:space="preserve">w ust. 4. </w:t>
      </w:r>
    </w:p>
    <w:p w14:paraId="5F67CEE6"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W przypadku, jeżeli umowa o podwykonawstwo będzie przewidywać termin zapłaty dłuższy, niż określony w ust. 4, Zamawiający zobowiąże Wykonawcę do doprowadzenia zmiany umowy o podwykonawstwo. </w:t>
      </w:r>
    </w:p>
    <w:p w14:paraId="2C79418C"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Wykonawca zobowiązany jest do przedłożenia Zamawiającemu poświadczonej za zgodność z oryginałem kopii umowy o podwykonawstwo (a także każdorazowo jej zmiany) w terminie 7 dni od jej zawarcia. </w:t>
      </w:r>
    </w:p>
    <w:p w14:paraId="42D4523B"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 xml:space="preserve">Wykonawca na żądanie Zamawiającego udzieli mu wszelkich informacji dotyczących Podwykonawcy RB. </w:t>
      </w:r>
    </w:p>
    <w:p w14:paraId="66636804" w14:textId="77777777" w:rsidR="00BE67AD" w:rsidRPr="00EE2B80" w:rsidRDefault="00BE67AD" w:rsidP="00C2439F">
      <w:pPr>
        <w:pStyle w:val="Akapitzlist"/>
        <w:numPr>
          <w:ilvl w:val="0"/>
          <w:numId w:val="56"/>
        </w:numPr>
        <w:spacing w:after="0" w:line="300" w:lineRule="exact"/>
        <w:ind w:left="284" w:hanging="284"/>
        <w:contextualSpacing w:val="0"/>
        <w:jc w:val="both"/>
        <w:rPr>
          <w:rFonts w:ascii="Arial" w:hAnsi="Arial" w:cs="Arial"/>
        </w:rPr>
      </w:pPr>
      <w:r w:rsidRPr="00EE2B80">
        <w:rPr>
          <w:rFonts w:ascii="Arial" w:hAnsi="Arial" w:cs="Arial"/>
        </w:rPr>
        <w:t>Wykonawca odpowiada wobec Zamawiającego za działania Podwykonawcy RB jak za swoje własne, a w szczególności ponosi pełną odpowiedzialność za terminowość i jakość robót, które wykonuje przy pomocy Podwykonawcy RB.</w:t>
      </w:r>
    </w:p>
    <w:p w14:paraId="0E9A3F57"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 xml:space="preserve">Wykonawca zobowiązuje się przedstawić Zamawiającemu podpisane przez Podwykonawców RB oświadczenia o opłaceniu przez Wykonawcę wszystkich wymagalnych zobowiązań na dzień wystawienia faktury VAT przez Wykonawcę Zamawiającemu oraz oświadczenia Wykonawcy, że wszyscy Podwykonawcy RB otrzymali od Wykonawcy kwoty należne na dzień wystawienia faktury VAT przez Wykonawcę Zamawiającemu (według wzorów Zamawiającego). Do oświadczeń należy dołączyć potwierdzenie wpływu wszystkich należności Wykonawcy na konto bankowe Podwykonawcy RB w formie wyciągu bankowego. W opisie przelewu powinien być zamieszczony numer umowy między Wykonawcą a Podwykonawcą RB oraz numer faktury wystawionej Wykonawcy przez Podwykonawcę RB.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4E7CB6EF"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 xml:space="preserve">W razie zgłoszenia przez Podwykonawcę RB wobec Zamawiającego roszczeń związanych z brakiem zapłaty przez Wykonawcę wynagrodzenia, Wykonawca zwolni Zamawiającego z odpowiedzialności wobec Podwykonawcy RB, a także pokryje wszelkie szkody poniesione przez Zamawiającego w związku ze zgłoszeniem roszczeń przez Podwykonawcę RB wobec Zamawiającego z tego tytułu. </w:t>
      </w:r>
    </w:p>
    <w:p w14:paraId="2182CFDC"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lastRenderedPageBreak/>
        <w:t xml:space="preserve">W przypadku zgłoszenia przez Podwykonawcę RB roszczeń wobec Zamawiającego z tytułu braku zapłaty przez Wykonawcę wynagrodzenia, Zamawiający zastrzega sobie prawo do dokonania bezpośredniej zapłaty na rzecz Podwykonawcy RB oraz do potrącenia wszelkich kwot należnych Wykonawcy (w tym wynagrodzenia) z należnościami wynikającymi z zapłaty dokonanej przez niego na rzecz Podwykonawcy RB z tytułu należnych Podwykonawcy RB od Wykonawcy kwot. </w:t>
      </w:r>
    </w:p>
    <w:p w14:paraId="326CE704"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 xml:space="preserve">Przed dokonaniem bezpośredniej zapłaty Zamawiający umożliwi Wykonawcy zgłoszenie pisemnych uwag dotyczących zasadności bezpośredniej zapłaty wynagrodzenia Podwykonawcy RB. Termin zgłaszania uwag będzie nie krótszy niż 7 dni od dnia powiadomienia o takiej możliwości. </w:t>
      </w:r>
    </w:p>
    <w:p w14:paraId="16E751DB"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 xml:space="preserve">W przypadku zgłoszenia uwag, o których mowa w ust. 13 Zamawiający może: </w:t>
      </w:r>
    </w:p>
    <w:p w14:paraId="433C0A63" w14:textId="77777777" w:rsidR="00BE67AD" w:rsidRPr="00EE2B80" w:rsidRDefault="00BE67AD" w:rsidP="00C2439F">
      <w:pPr>
        <w:pStyle w:val="Akapitzlist"/>
        <w:numPr>
          <w:ilvl w:val="0"/>
          <w:numId w:val="60"/>
        </w:numPr>
        <w:spacing w:after="0" w:line="300" w:lineRule="exact"/>
        <w:ind w:left="567" w:hanging="283"/>
        <w:contextualSpacing w:val="0"/>
        <w:jc w:val="both"/>
        <w:rPr>
          <w:rFonts w:ascii="Arial" w:hAnsi="Arial" w:cs="Arial"/>
        </w:rPr>
      </w:pPr>
      <w:r w:rsidRPr="00EE2B80">
        <w:rPr>
          <w:rFonts w:ascii="Arial" w:hAnsi="Arial" w:cs="Arial"/>
        </w:rPr>
        <w:t>nie dokonać bezpośredniej zapłaty wynagrodzenia Podwykonawcy RB, jeżeli Wykonawca wykaże niezasadność takiej zapłaty</w:t>
      </w:r>
    </w:p>
    <w:p w14:paraId="71674AE8" w14:textId="77777777" w:rsidR="00BE67AD" w:rsidRPr="00EE2B80" w:rsidRDefault="00BE67AD" w:rsidP="00C2439F">
      <w:pPr>
        <w:pStyle w:val="Akapitzlist"/>
        <w:spacing w:line="300" w:lineRule="exact"/>
        <w:ind w:left="567"/>
        <w:rPr>
          <w:rFonts w:ascii="Arial" w:hAnsi="Arial" w:cs="Arial"/>
        </w:rPr>
      </w:pPr>
      <w:r w:rsidRPr="00EE2B80">
        <w:rPr>
          <w:rFonts w:ascii="Arial" w:hAnsi="Arial" w:cs="Arial"/>
        </w:rPr>
        <w:t>albo</w:t>
      </w:r>
    </w:p>
    <w:p w14:paraId="22B1A968" w14:textId="77777777" w:rsidR="00BE67AD" w:rsidRPr="00EE2B80" w:rsidRDefault="00BE67AD" w:rsidP="00C2439F">
      <w:pPr>
        <w:pStyle w:val="Akapitzlist"/>
        <w:numPr>
          <w:ilvl w:val="0"/>
          <w:numId w:val="60"/>
        </w:numPr>
        <w:spacing w:after="0" w:line="300" w:lineRule="exact"/>
        <w:ind w:left="567" w:hanging="283"/>
        <w:contextualSpacing w:val="0"/>
        <w:jc w:val="both"/>
        <w:rPr>
          <w:rFonts w:ascii="Arial" w:hAnsi="Arial" w:cs="Arial"/>
        </w:rPr>
      </w:pPr>
      <w:r w:rsidRPr="00EE2B80">
        <w:rPr>
          <w:rFonts w:ascii="Arial" w:hAnsi="Arial" w:cs="Arial"/>
        </w:rPr>
        <w:t>złożyć do depozytu sądowego kwotę potrzebną na pokrycie wynagrodzenia Podwykonawcy RB w przypadku istnienia zasadniczej wątpliwości Zamawiającego co do wysokości należnej zapłaty lub podmiotu, któremu płatność się należy</w:t>
      </w:r>
    </w:p>
    <w:p w14:paraId="14BCCFD4" w14:textId="77777777" w:rsidR="00BE67AD" w:rsidRPr="00EE2B80" w:rsidRDefault="00BE67AD" w:rsidP="00C2439F">
      <w:pPr>
        <w:pStyle w:val="Akapitzlist"/>
        <w:spacing w:line="300" w:lineRule="exact"/>
        <w:ind w:left="567"/>
        <w:rPr>
          <w:rFonts w:ascii="Arial" w:hAnsi="Arial" w:cs="Arial"/>
        </w:rPr>
      </w:pPr>
      <w:r w:rsidRPr="00EE2B80">
        <w:rPr>
          <w:rFonts w:ascii="Arial" w:hAnsi="Arial" w:cs="Arial"/>
        </w:rPr>
        <w:t>albo</w:t>
      </w:r>
    </w:p>
    <w:p w14:paraId="2A7DB1B6" w14:textId="77777777" w:rsidR="00BE67AD" w:rsidRPr="00EE2B80" w:rsidRDefault="00BE67AD" w:rsidP="00C2439F">
      <w:pPr>
        <w:pStyle w:val="Akapitzlist"/>
        <w:numPr>
          <w:ilvl w:val="0"/>
          <w:numId w:val="60"/>
        </w:numPr>
        <w:spacing w:after="0" w:line="300" w:lineRule="exact"/>
        <w:ind w:left="567" w:hanging="283"/>
        <w:contextualSpacing w:val="0"/>
        <w:jc w:val="both"/>
        <w:rPr>
          <w:rFonts w:ascii="Arial" w:hAnsi="Arial" w:cs="Arial"/>
        </w:rPr>
      </w:pPr>
      <w:r w:rsidRPr="00EE2B80">
        <w:rPr>
          <w:rFonts w:ascii="Arial" w:hAnsi="Arial" w:cs="Arial"/>
        </w:rPr>
        <w:t xml:space="preserve">dokonać bezpośredniej zapłaty wynagrodzenia Podwykonawcy RB, jeżeli Podwykonawca RB wykaże zasadność takiej zapłaty. </w:t>
      </w:r>
    </w:p>
    <w:p w14:paraId="331767B6"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 xml:space="preserve">W przypadku dokonania bezpośredniej zapłaty Podwykonawcy RB, Zamawiający potrąca kwotę wypłaconego wynagrodzenia z wynagrodzenia należnego Wykonawcy. </w:t>
      </w:r>
    </w:p>
    <w:p w14:paraId="23F28DBB"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 xml:space="preserve">Konieczność wielokrotnego dokonywania bezpośredniej zapłaty Podwykonawcy RB, o których mowa w ust. 12, lub konieczność dokonania bezpośrednich zapłat na sumę większą niż 5 % wartości Wynagrodzenia, stanowi podstawę do odstąpienia od Umowy przez Zamawiającego z winy Wykonawcy. </w:t>
      </w:r>
    </w:p>
    <w:p w14:paraId="2B3405E4"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Wykonawca zobowiązany jest do dokonywania terminowej zapłaty Podwykonawcom RB, z którymi zawarł umowy o podwykonawstwo.</w:t>
      </w:r>
    </w:p>
    <w:p w14:paraId="05D2D632" w14:textId="77777777" w:rsidR="00BE67AD" w:rsidRPr="00EE2B80" w:rsidRDefault="00BE67AD" w:rsidP="00C2439F">
      <w:pPr>
        <w:pStyle w:val="Akapitzlist"/>
        <w:numPr>
          <w:ilvl w:val="0"/>
          <w:numId w:val="56"/>
        </w:numPr>
        <w:spacing w:after="0" w:line="300" w:lineRule="exact"/>
        <w:ind w:left="284" w:hanging="426"/>
        <w:contextualSpacing w:val="0"/>
        <w:jc w:val="both"/>
        <w:rPr>
          <w:rFonts w:ascii="Arial" w:hAnsi="Arial" w:cs="Arial"/>
        </w:rPr>
      </w:pPr>
      <w:r w:rsidRPr="00EE2B80">
        <w:rPr>
          <w:rFonts w:ascii="Arial" w:hAnsi="Arial" w:cs="Arial"/>
        </w:rPr>
        <w:t>Powyższe zapisy stosuje się także w przypadku zawierania umów przez Podwykonawców RB z dalszymi podwykonawcami.</w:t>
      </w:r>
    </w:p>
    <w:p w14:paraId="046FF1E4" w14:textId="77777777" w:rsidR="00BE67AD" w:rsidRPr="00EE2B80" w:rsidRDefault="00BE67AD" w:rsidP="00C2439F">
      <w:pPr>
        <w:spacing w:line="300" w:lineRule="exact"/>
        <w:rPr>
          <w:rFonts w:ascii="Arial" w:hAnsi="Arial" w:cs="Arial"/>
          <w:sz w:val="22"/>
          <w:szCs w:val="22"/>
        </w:rPr>
      </w:pPr>
    </w:p>
    <w:p w14:paraId="559F745F"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POZOSTAŁE PODWYKONAWSTWO</w:t>
      </w:r>
    </w:p>
    <w:p w14:paraId="6140315C"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 8</w:t>
      </w:r>
    </w:p>
    <w:p w14:paraId="76B26FE2"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 xml:space="preserve">Zamawiający dopuszcza możliwość realizacji zakresu przedmiotu Umowy niestanowiącego robót budowlanych, za pomocą podwykonawcy/podwykonawców. </w:t>
      </w:r>
    </w:p>
    <w:p w14:paraId="367B2CA9"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 xml:space="preserve">W przypadku realizacji przez Wykonawcę przedmiotu Umowy z udziałem podwykonawców (dalej: „Podwykonawca”), Wykonawcę obciążać będą obowiązki opisane w Umowie i w przepisach prawa, w tym w szczególności w Ustawie. Przez umowę o podwykonawstwo należy rozumieć umowę w formie pisemnej o charakterze odpłatnym, której przedmiotem są usługi stanowiące część zamówienia publicznego, zawartą między Wykonawcą a innym podmiotem (Podwykonawcą). </w:t>
      </w:r>
    </w:p>
    <w:p w14:paraId="2E6D171A"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 xml:space="preserve">Wykonawca przedkłada Zamawiającemu poświadczoną za zgodność z oryginałem kopię zawartej umowy o podwykonawstwo (z wyłączeniem umów o podwykonawstwo o wartości mniejszej niż 0,5 % Wynagrodzenia oraz jednocześnie o wartości niższej niż 50.000,00 zł) w terminie 7 dni od dnia jej zawarcia. W umowie o podwykonawstwo wskazany będzie m.in. </w:t>
      </w:r>
      <w:r w:rsidRPr="00EE2B80">
        <w:rPr>
          <w:rFonts w:ascii="Arial" w:hAnsi="Arial" w:cs="Arial"/>
        </w:rPr>
        <w:lastRenderedPageBreak/>
        <w:t xml:space="preserve">zakres, termin realizacji robót, wysokość wynagrodzenia wraz z kosztorysem ofertowym, termin zapłaty wynagrodzenia oraz termin i forma zabezpieczenia dokonania płatności. </w:t>
      </w:r>
    </w:p>
    <w:p w14:paraId="2A1C13C4"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 xml:space="preserve">Zmiana umowy z Podwykonawcą, z którym Wykonawca zawarł umowę o podwykonawstwo, wymaga dopełnienia obowiązków opisanych w ust. 3. </w:t>
      </w:r>
    </w:p>
    <w:p w14:paraId="122F1F72"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 xml:space="preserve">Wykonawca odpowiada za działania i zaniechania Podwykonawców jak za własne. </w:t>
      </w:r>
    </w:p>
    <w:p w14:paraId="34D618B4"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 xml:space="preserve">W przypadku, jeżeli umowa o podwykonawstwo przewiduje termin zapłaty wynagrodzenia dłuższy niż 30 dni, Zamawiający poinformuje o tym Wykonawcę i wezwie go do doprowadzenia do zmiany tej umowy w terminie 14 dni od wezwania. </w:t>
      </w:r>
    </w:p>
    <w:p w14:paraId="147E8563"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Wykonawca zobowiązuje się przedstawić Zamawiającemu podpisane przez Podwykonawców oświadczenia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(według wzorów Zamawiającego).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w:t>
      </w:r>
    </w:p>
    <w:p w14:paraId="54CFF231"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 xml:space="preserve">Zamawiający dokona bezpośredniej zapłaty wymagalnego wynagrodzenia przysługującego Podwykonawcy który zawarł przedłożoną Zamawiającemu umowę o podwykonawstwo, w przypadku uchylenia się od obowiązku zapłaty przez Wykonawcę. </w:t>
      </w:r>
    </w:p>
    <w:p w14:paraId="488B29BA" w14:textId="77777777" w:rsidR="00BE67AD" w:rsidRPr="00EE2B80" w:rsidRDefault="00BE67AD" w:rsidP="00C2439F">
      <w:pPr>
        <w:pStyle w:val="Akapitzlist"/>
        <w:numPr>
          <w:ilvl w:val="0"/>
          <w:numId w:val="58"/>
        </w:numPr>
        <w:tabs>
          <w:tab w:val="left" w:pos="284"/>
        </w:tabs>
        <w:spacing w:after="0" w:line="300" w:lineRule="exact"/>
        <w:ind w:left="284" w:hanging="284"/>
        <w:contextualSpacing w:val="0"/>
        <w:jc w:val="both"/>
        <w:rPr>
          <w:rFonts w:ascii="Arial" w:hAnsi="Arial" w:cs="Arial"/>
        </w:rPr>
      </w:pPr>
      <w:r w:rsidRPr="00EE2B80">
        <w:rPr>
          <w:rFonts w:ascii="Arial" w:hAnsi="Arial" w:cs="Arial"/>
        </w:rPr>
        <w:t>Wynagrodzenie, o którym mowa w ust. 8 dotyczy wyłącznie należności powstałych po przedłożeniu Zamawiającemu poświadczonej za zgodność z oryginałem kopii umowy o podwykonawstwo.</w:t>
      </w:r>
    </w:p>
    <w:p w14:paraId="1DCC9BF0" w14:textId="77777777" w:rsidR="00BE67AD" w:rsidRPr="00EE2B80" w:rsidRDefault="00BE67AD" w:rsidP="00C2439F">
      <w:pPr>
        <w:pStyle w:val="Akapitzlist"/>
        <w:numPr>
          <w:ilvl w:val="0"/>
          <w:numId w:val="58"/>
        </w:numPr>
        <w:tabs>
          <w:tab w:val="left" w:pos="284"/>
        </w:tabs>
        <w:spacing w:after="0" w:line="300" w:lineRule="exact"/>
        <w:ind w:left="284" w:hanging="426"/>
        <w:contextualSpacing w:val="0"/>
        <w:jc w:val="both"/>
        <w:rPr>
          <w:rFonts w:ascii="Arial" w:hAnsi="Arial" w:cs="Arial"/>
        </w:rPr>
      </w:pPr>
      <w:r w:rsidRPr="00EE2B80">
        <w:rPr>
          <w:rFonts w:ascii="Arial" w:hAnsi="Arial" w:cs="Arial"/>
        </w:rPr>
        <w:t>Bezpośrednia zapłata obejmuje wyłącznie należne wynagrodzenie, bez odsetek, należnych Podwykonawcy.</w:t>
      </w:r>
    </w:p>
    <w:p w14:paraId="4D871815" w14:textId="77777777" w:rsidR="00BE67AD" w:rsidRPr="00EE2B80" w:rsidRDefault="00BE67AD" w:rsidP="00C2439F">
      <w:pPr>
        <w:pStyle w:val="Akapitzlist"/>
        <w:numPr>
          <w:ilvl w:val="0"/>
          <w:numId w:val="58"/>
        </w:numPr>
        <w:tabs>
          <w:tab w:val="left" w:pos="284"/>
        </w:tabs>
        <w:spacing w:after="0" w:line="300" w:lineRule="exact"/>
        <w:ind w:left="284" w:hanging="426"/>
        <w:contextualSpacing w:val="0"/>
        <w:jc w:val="both"/>
        <w:rPr>
          <w:rFonts w:ascii="Arial" w:hAnsi="Arial" w:cs="Arial"/>
        </w:rPr>
      </w:pPr>
      <w:r w:rsidRPr="00EE2B80">
        <w:rPr>
          <w:rFonts w:ascii="Arial" w:hAnsi="Arial" w:cs="Arial"/>
        </w:rPr>
        <w:t>Przed dokonaniem bezpośredniej zapłaty Zamawiający umożliwi Wykonawcy zgłoszenie pisemnych uwag dotyczących zasadności bezpośredniej zapłaty wynagrodzenia Podwykonawcy. Termin zgłaszania uwag będzie nie krótszy niż 7 dni od dnia powiadomienia o takiej możliwości.</w:t>
      </w:r>
    </w:p>
    <w:p w14:paraId="52B3CBEC" w14:textId="77777777" w:rsidR="00BE67AD" w:rsidRPr="00EE2B80" w:rsidRDefault="00BE67AD" w:rsidP="00C2439F">
      <w:pPr>
        <w:pStyle w:val="Akapitzlist"/>
        <w:numPr>
          <w:ilvl w:val="0"/>
          <w:numId w:val="58"/>
        </w:numPr>
        <w:tabs>
          <w:tab w:val="left" w:pos="284"/>
        </w:tabs>
        <w:spacing w:after="0" w:line="300" w:lineRule="exact"/>
        <w:ind w:left="284" w:hanging="426"/>
        <w:contextualSpacing w:val="0"/>
        <w:jc w:val="both"/>
        <w:rPr>
          <w:rFonts w:ascii="Arial" w:hAnsi="Arial" w:cs="Arial"/>
        </w:rPr>
      </w:pPr>
      <w:r w:rsidRPr="00EE2B80">
        <w:rPr>
          <w:rFonts w:ascii="Arial" w:hAnsi="Arial" w:cs="Arial"/>
        </w:rPr>
        <w:t>W przypadku zgłoszenia uwag, o których mowa w ust. 11 Zamawiający może:</w:t>
      </w:r>
    </w:p>
    <w:p w14:paraId="56A304F5" w14:textId="77777777" w:rsidR="00BE67AD" w:rsidRPr="00EE2B80" w:rsidRDefault="00BE67AD" w:rsidP="00C2439F">
      <w:pPr>
        <w:pStyle w:val="Akapitzlist"/>
        <w:numPr>
          <w:ilvl w:val="0"/>
          <w:numId w:val="59"/>
        </w:numPr>
        <w:tabs>
          <w:tab w:val="left" w:pos="284"/>
        </w:tabs>
        <w:spacing w:after="0" w:line="300" w:lineRule="exact"/>
        <w:ind w:left="567" w:hanging="283"/>
        <w:contextualSpacing w:val="0"/>
        <w:jc w:val="both"/>
        <w:rPr>
          <w:rFonts w:ascii="Arial" w:hAnsi="Arial" w:cs="Arial"/>
        </w:rPr>
      </w:pPr>
      <w:r w:rsidRPr="00EE2B80">
        <w:rPr>
          <w:rFonts w:ascii="Arial" w:hAnsi="Arial" w:cs="Arial"/>
        </w:rPr>
        <w:t>nie dokonać bezpośredniej zapłaty wynagrodzenia podwykonawcy, jeżeli Wykonawca wykaże niezasadność takiej zapłaty</w:t>
      </w:r>
    </w:p>
    <w:p w14:paraId="47021E3E" w14:textId="77777777" w:rsidR="00BE67AD" w:rsidRPr="00EE2B80" w:rsidRDefault="00BE67AD" w:rsidP="00C2439F">
      <w:pPr>
        <w:pStyle w:val="Akapitzlist"/>
        <w:tabs>
          <w:tab w:val="left" w:pos="284"/>
        </w:tabs>
        <w:spacing w:line="300" w:lineRule="exact"/>
        <w:ind w:left="567"/>
        <w:rPr>
          <w:rFonts w:ascii="Arial" w:hAnsi="Arial" w:cs="Arial"/>
        </w:rPr>
      </w:pPr>
      <w:r w:rsidRPr="00EE2B80">
        <w:rPr>
          <w:rFonts w:ascii="Arial" w:hAnsi="Arial" w:cs="Arial"/>
        </w:rPr>
        <w:t>albo</w:t>
      </w:r>
    </w:p>
    <w:p w14:paraId="374F184D" w14:textId="77777777" w:rsidR="00BE67AD" w:rsidRPr="00EE2B80" w:rsidRDefault="00BE67AD" w:rsidP="00C2439F">
      <w:pPr>
        <w:pStyle w:val="Akapitzlist"/>
        <w:numPr>
          <w:ilvl w:val="0"/>
          <w:numId w:val="59"/>
        </w:numPr>
        <w:tabs>
          <w:tab w:val="left" w:pos="284"/>
        </w:tabs>
        <w:spacing w:after="0" w:line="300" w:lineRule="exact"/>
        <w:ind w:left="567" w:hanging="283"/>
        <w:contextualSpacing w:val="0"/>
        <w:jc w:val="both"/>
        <w:rPr>
          <w:rFonts w:ascii="Arial" w:hAnsi="Arial" w:cs="Arial"/>
        </w:rPr>
      </w:pPr>
      <w:r w:rsidRPr="00EE2B80">
        <w:rPr>
          <w:rFonts w:ascii="Arial" w:hAnsi="Arial" w:cs="Arial"/>
        </w:rPr>
        <w:t>złożyć do depozytu sądowego kwotę potrzebną na pokrycie wynagrodzenia Podwykonawcy w przypadku istnienia zasadniczej wątpliwości zamawiającego co do wysokości należnej zapłaty lub podmiotu, któremu płatność się należy</w:t>
      </w:r>
    </w:p>
    <w:p w14:paraId="70640B66" w14:textId="77777777" w:rsidR="00BE67AD" w:rsidRPr="00EE2B80" w:rsidRDefault="00BE67AD" w:rsidP="00C2439F">
      <w:pPr>
        <w:pStyle w:val="Akapitzlist"/>
        <w:tabs>
          <w:tab w:val="left" w:pos="284"/>
        </w:tabs>
        <w:spacing w:line="300" w:lineRule="exact"/>
        <w:ind w:left="567"/>
        <w:rPr>
          <w:rFonts w:ascii="Arial" w:hAnsi="Arial" w:cs="Arial"/>
        </w:rPr>
      </w:pPr>
      <w:r w:rsidRPr="00EE2B80">
        <w:rPr>
          <w:rFonts w:ascii="Arial" w:hAnsi="Arial" w:cs="Arial"/>
        </w:rPr>
        <w:t>albo</w:t>
      </w:r>
    </w:p>
    <w:p w14:paraId="4916488E" w14:textId="77777777" w:rsidR="00BE67AD" w:rsidRPr="00EE2B80" w:rsidRDefault="00BE67AD" w:rsidP="00C2439F">
      <w:pPr>
        <w:pStyle w:val="Akapitzlist"/>
        <w:numPr>
          <w:ilvl w:val="0"/>
          <w:numId w:val="59"/>
        </w:numPr>
        <w:tabs>
          <w:tab w:val="left" w:pos="284"/>
        </w:tabs>
        <w:spacing w:after="0" w:line="300" w:lineRule="exact"/>
        <w:ind w:left="567" w:hanging="283"/>
        <w:contextualSpacing w:val="0"/>
        <w:jc w:val="both"/>
        <w:rPr>
          <w:rFonts w:ascii="Arial" w:hAnsi="Arial" w:cs="Arial"/>
        </w:rPr>
      </w:pPr>
      <w:r w:rsidRPr="00EE2B80">
        <w:rPr>
          <w:rFonts w:ascii="Arial" w:hAnsi="Arial" w:cs="Arial"/>
        </w:rPr>
        <w:t xml:space="preserve">dokonać bezpośredniej zapłaty wynagrodzenia Podwykonawcy, jeżeli Podwykonawca wykaże zasadność takiej zapłaty. </w:t>
      </w:r>
    </w:p>
    <w:p w14:paraId="76EA5D34" w14:textId="77777777" w:rsidR="00BE67AD" w:rsidRPr="00EE2B80" w:rsidRDefault="00BE67AD" w:rsidP="00C2439F">
      <w:pPr>
        <w:pStyle w:val="Akapitzlist"/>
        <w:numPr>
          <w:ilvl w:val="0"/>
          <w:numId w:val="58"/>
        </w:numPr>
        <w:tabs>
          <w:tab w:val="left" w:pos="284"/>
        </w:tabs>
        <w:spacing w:after="0" w:line="300" w:lineRule="exact"/>
        <w:ind w:left="284" w:hanging="426"/>
        <w:contextualSpacing w:val="0"/>
        <w:jc w:val="both"/>
        <w:rPr>
          <w:rFonts w:ascii="Arial" w:hAnsi="Arial" w:cs="Arial"/>
        </w:rPr>
      </w:pPr>
      <w:r w:rsidRPr="00EE2B80">
        <w:rPr>
          <w:rFonts w:ascii="Arial" w:hAnsi="Arial" w:cs="Arial"/>
        </w:rPr>
        <w:lastRenderedPageBreak/>
        <w:t xml:space="preserve">W przypadku dokonania bezpośredniej zapłaty Podwykonawcy, Zamawiający potrąca kwotę wypłaconego wynagrodzenia z wynagrodzenia należnego Wykonawcy. </w:t>
      </w:r>
    </w:p>
    <w:p w14:paraId="18068A21" w14:textId="77777777" w:rsidR="00BE67AD" w:rsidRPr="00EE2B80" w:rsidRDefault="00BE67AD" w:rsidP="00C2439F">
      <w:pPr>
        <w:pStyle w:val="Akapitzlist"/>
        <w:numPr>
          <w:ilvl w:val="0"/>
          <w:numId w:val="58"/>
        </w:numPr>
        <w:tabs>
          <w:tab w:val="left" w:pos="284"/>
        </w:tabs>
        <w:spacing w:after="0" w:line="300" w:lineRule="exact"/>
        <w:ind w:left="284" w:hanging="426"/>
        <w:contextualSpacing w:val="0"/>
        <w:jc w:val="both"/>
        <w:rPr>
          <w:rFonts w:ascii="Arial" w:hAnsi="Arial" w:cs="Arial"/>
        </w:rPr>
      </w:pPr>
      <w:r w:rsidRPr="00EE2B80">
        <w:rPr>
          <w:rFonts w:ascii="Arial" w:hAnsi="Arial" w:cs="Arial"/>
        </w:rPr>
        <w:t>Konieczność wielokrotnego dokonywania bezpośredniej zapłaty Podwykonawcy, o których mowa w ust. 8, lub konieczność dokonania bezpośrednich zapłat na sumę większą niż 5 % wartości Wynagrodzenia, stanowi podstawę do odstąpienia od Umowy przez Zamawiającego z winy Wykonawcy.</w:t>
      </w:r>
    </w:p>
    <w:p w14:paraId="4DEDDFBE" w14:textId="77777777" w:rsidR="00BE67AD" w:rsidRPr="00EE2B80" w:rsidRDefault="00BE67AD" w:rsidP="00C2439F">
      <w:pPr>
        <w:pStyle w:val="Akapitzlist"/>
        <w:numPr>
          <w:ilvl w:val="0"/>
          <w:numId w:val="58"/>
        </w:numPr>
        <w:tabs>
          <w:tab w:val="left" w:pos="284"/>
        </w:tabs>
        <w:spacing w:after="0" w:line="300" w:lineRule="exact"/>
        <w:ind w:left="284" w:hanging="426"/>
        <w:contextualSpacing w:val="0"/>
        <w:jc w:val="both"/>
        <w:rPr>
          <w:rFonts w:ascii="Arial" w:hAnsi="Arial" w:cs="Arial"/>
        </w:rPr>
      </w:pPr>
      <w:r w:rsidRPr="00EE2B80">
        <w:rPr>
          <w:rFonts w:ascii="Arial" w:hAnsi="Arial" w:cs="Arial"/>
        </w:rPr>
        <w:t xml:space="preserve">Wykonawca zobowiązany jest do dokonywania terminowej zapłaty Podwykonawcom, z którymi zawarł umowy o podwykonawstwo. </w:t>
      </w:r>
    </w:p>
    <w:p w14:paraId="39AD4800" w14:textId="77777777" w:rsidR="00BE67AD" w:rsidRPr="00EE2B80" w:rsidRDefault="00BE67AD" w:rsidP="00C2439F">
      <w:pPr>
        <w:pStyle w:val="Akapitzlist"/>
        <w:numPr>
          <w:ilvl w:val="0"/>
          <w:numId w:val="58"/>
        </w:numPr>
        <w:tabs>
          <w:tab w:val="left" w:pos="284"/>
        </w:tabs>
        <w:spacing w:after="0" w:line="300" w:lineRule="exact"/>
        <w:ind w:left="284" w:hanging="426"/>
        <w:contextualSpacing w:val="0"/>
        <w:jc w:val="both"/>
        <w:rPr>
          <w:rFonts w:ascii="Arial" w:hAnsi="Arial" w:cs="Arial"/>
        </w:rPr>
      </w:pPr>
      <w:r w:rsidRPr="00EE2B80">
        <w:rPr>
          <w:rFonts w:ascii="Arial" w:hAnsi="Arial" w:cs="Arial"/>
        </w:rPr>
        <w:t>Powyższe zapisy stosuje się także w przypadku zawierania umów przez Podwykonawców z dalszymi podwykonawcami.</w:t>
      </w:r>
    </w:p>
    <w:p w14:paraId="47B008E2" w14:textId="77777777" w:rsidR="00BE67AD" w:rsidRPr="00EE2B80" w:rsidRDefault="00BE67AD" w:rsidP="00C2439F">
      <w:pPr>
        <w:spacing w:line="300" w:lineRule="exact"/>
        <w:jc w:val="both"/>
        <w:rPr>
          <w:rFonts w:ascii="Arial" w:hAnsi="Arial" w:cs="Arial"/>
          <w:sz w:val="22"/>
          <w:szCs w:val="22"/>
        </w:rPr>
      </w:pPr>
    </w:p>
    <w:p w14:paraId="47519A9F" w14:textId="77777777" w:rsidR="00BE67AD" w:rsidRPr="00EE2B80" w:rsidRDefault="00BE67AD" w:rsidP="00C2439F">
      <w:pPr>
        <w:spacing w:line="300" w:lineRule="exact"/>
        <w:jc w:val="center"/>
        <w:outlineLvl w:val="0"/>
        <w:rPr>
          <w:rFonts w:ascii="Arial" w:hAnsi="Arial" w:cs="Arial"/>
          <w:b/>
          <w:sz w:val="22"/>
          <w:szCs w:val="22"/>
        </w:rPr>
      </w:pPr>
      <w:r w:rsidRPr="00EE2B80">
        <w:rPr>
          <w:rFonts w:ascii="Arial" w:hAnsi="Arial" w:cs="Arial"/>
          <w:b/>
          <w:sz w:val="22"/>
          <w:szCs w:val="22"/>
        </w:rPr>
        <w:t>UBEZPIECZENIE</w:t>
      </w:r>
    </w:p>
    <w:p w14:paraId="20A59B68" w14:textId="77777777" w:rsidR="00BE67AD" w:rsidRPr="00EE2B80" w:rsidRDefault="00BE67AD" w:rsidP="00C2439F">
      <w:pPr>
        <w:spacing w:line="300" w:lineRule="exact"/>
        <w:jc w:val="center"/>
        <w:rPr>
          <w:rFonts w:ascii="Arial" w:hAnsi="Arial" w:cs="Arial"/>
          <w:sz w:val="22"/>
          <w:szCs w:val="22"/>
        </w:rPr>
      </w:pPr>
      <w:r w:rsidRPr="00EE2B80">
        <w:rPr>
          <w:rFonts w:ascii="Arial" w:hAnsi="Arial" w:cs="Arial"/>
          <w:b/>
          <w:sz w:val="22"/>
          <w:szCs w:val="22"/>
        </w:rPr>
        <w:t>§ 9</w:t>
      </w:r>
    </w:p>
    <w:p w14:paraId="353264E9" w14:textId="19E38B10"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 xml:space="preserve">Wykonawca zobowiązany jest do zawarcia i przedłożenia </w:t>
      </w:r>
      <w:r w:rsidR="00173874" w:rsidRPr="00EE2B80">
        <w:rPr>
          <w:rFonts w:ascii="Arial" w:hAnsi="Arial" w:cs="Arial"/>
          <w:sz w:val="22"/>
          <w:szCs w:val="22"/>
        </w:rPr>
        <w:t>w terminie do 14 dni od podpisania umowy ubezpieczeni</w:t>
      </w:r>
      <w:r w:rsidR="00C2439F" w:rsidRPr="00EE2B80">
        <w:rPr>
          <w:rFonts w:ascii="Arial" w:hAnsi="Arial" w:cs="Arial"/>
          <w:sz w:val="22"/>
          <w:szCs w:val="22"/>
        </w:rPr>
        <w:t>a</w:t>
      </w:r>
      <w:r w:rsidR="00173874" w:rsidRPr="00EE2B80">
        <w:rPr>
          <w:rFonts w:ascii="Arial" w:hAnsi="Arial" w:cs="Arial"/>
          <w:sz w:val="22"/>
          <w:szCs w:val="22"/>
        </w:rPr>
        <w:t xml:space="preserve"> odpowiedzialności cywilnej Wykonawcy z tytułu prowadzenia zakładu na kwotę ubezpieczenia nie niższą niż </w:t>
      </w:r>
      <w:r w:rsidR="00234179" w:rsidRPr="00EE2B80">
        <w:rPr>
          <w:rFonts w:ascii="Arial" w:hAnsi="Arial" w:cs="Arial"/>
          <w:sz w:val="22"/>
          <w:szCs w:val="22"/>
        </w:rPr>
        <w:t>5</w:t>
      </w:r>
      <w:r w:rsidR="00173874" w:rsidRPr="00EE2B80">
        <w:rPr>
          <w:rFonts w:ascii="Arial" w:hAnsi="Arial" w:cs="Arial"/>
          <w:sz w:val="22"/>
          <w:szCs w:val="22"/>
        </w:rPr>
        <w:t> </w:t>
      </w:r>
      <w:r w:rsidR="00234179" w:rsidRPr="00EE2B80">
        <w:rPr>
          <w:rFonts w:ascii="Arial" w:hAnsi="Arial" w:cs="Arial"/>
          <w:sz w:val="22"/>
          <w:szCs w:val="22"/>
        </w:rPr>
        <w:t>0</w:t>
      </w:r>
      <w:r w:rsidR="00173874" w:rsidRPr="00EE2B80">
        <w:rPr>
          <w:rFonts w:ascii="Arial" w:hAnsi="Arial" w:cs="Arial"/>
          <w:sz w:val="22"/>
          <w:szCs w:val="22"/>
        </w:rPr>
        <w:t>00 000 zł</w:t>
      </w:r>
      <w:r w:rsidR="00013F0F" w:rsidRPr="00EE2B80">
        <w:rPr>
          <w:rFonts w:ascii="Arial" w:hAnsi="Arial" w:cs="Arial"/>
          <w:sz w:val="22"/>
          <w:szCs w:val="22"/>
        </w:rPr>
        <w:t>.</w:t>
      </w:r>
    </w:p>
    <w:p w14:paraId="27D374C3" w14:textId="7CE46B8B"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Kopi</w:t>
      </w:r>
      <w:r w:rsidR="00173874" w:rsidRPr="00EE2B80">
        <w:rPr>
          <w:rFonts w:ascii="Arial" w:hAnsi="Arial" w:cs="Arial"/>
          <w:sz w:val="22"/>
          <w:szCs w:val="22"/>
        </w:rPr>
        <w:t>ę</w:t>
      </w:r>
      <w:r w:rsidRPr="00EE2B80">
        <w:rPr>
          <w:rFonts w:ascii="Arial" w:hAnsi="Arial" w:cs="Arial"/>
          <w:sz w:val="22"/>
          <w:szCs w:val="22"/>
        </w:rPr>
        <w:t xml:space="preserve"> um</w:t>
      </w:r>
      <w:r w:rsidR="00173874" w:rsidRPr="00EE2B80">
        <w:rPr>
          <w:rFonts w:ascii="Arial" w:hAnsi="Arial" w:cs="Arial"/>
          <w:sz w:val="22"/>
          <w:szCs w:val="22"/>
        </w:rPr>
        <w:t xml:space="preserve">owy </w:t>
      </w:r>
      <w:r w:rsidRPr="00EE2B80">
        <w:rPr>
          <w:rFonts w:ascii="Arial" w:hAnsi="Arial" w:cs="Arial"/>
          <w:sz w:val="22"/>
          <w:szCs w:val="22"/>
        </w:rPr>
        <w:t xml:space="preserve">ubezpieczenia wraz z dowodami zapłaty odpowiedniej części składki Wykonawca przekaże Zamawiającemu. </w:t>
      </w:r>
    </w:p>
    <w:p w14:paraId="76332BD0" w14:textId="77777777"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 xml:space="preserve">Jeżeli Wykonawca nie przedstawi żądanej polisy lub dokumentów ubezpieczeniowych, jak i też dowodów zapłaty odpowiedniej części składek w terminach wskazanych w ust. 1 powyżej, Zamawiający może zawrzeć umowę ubezpieczeniową na koszt Wykonawcy. W takim przypadku Zamawiający jest uprawniony do obciążenia Wykonawcy kwotą zapłaconych składek ubezpieczeniowych, którą może potrącić z kwot należnych Wykonawcy. </w:t>
      </w:r>
    </w:p>
    <w:p w14:paraId="2424B5A3" w14:textId="61FEA10A"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Wykonawca przed zawarciem ubezpieczenia ma obowiązek uzyskania akceptacji Zamawiającego co do treści umów ubezpieczenia (polis</w:t>
      </w:r>
      <w:r w:rsidR="00173874" w:rsidRPr="00EE2B80">
        <w:rPr>
          <w:rFonts w:ascii="Arial" w:hAnsi="Arial" w:cs="Arial"/>
          <w:sz w:val="22"/>
          <w:szCs w:val="22"/>
        </w:rPr>
        <w:t>y</w:t>
      </w:r>
      <w:r w:rsidRPr="00EE2B80">
        <w:rPr>
          <w:rFonts w:ascii="Arial" w:hAnsi="Arial" w:cs="Arial"/>
          <w:sz w:val="22"/>
          <w:szCs w:val="22"/>
        </w:rPr>
        <w:t xml:space="preserve">). </w:t>
      </w:r>
    </w:p>
    <w:p w14:paraId="2F58F76C" w14:textId="77777777"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 xml:space="preserve">Zmiany warunków ubezpieczenia mogą być dokonywane za zgodą Zamawiającego lub jako ogólne zmiany wprowadzane przez firmę ubezpieczeniową, z którą została zawarta umowa ubezpieczeniowa. Obydwie strony umowy muszą przestrzegać warunków polis ubezpieczeniowych. </w:t>
      </w:r>
    </w:p>
    <w:p w14:paraId="0318AF79" w14:textId="156FDF69"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 xml:space="preserve">Beneficjentami z tytułu ubezpieczenia, o którym mowa w ust. 1 będą równolegle Wykonawca i Zamawiający. </w:t>
      </w:r>
    </w:p>
    <w:p w14:paraId="65106223" w14:textId="78C55FDD"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Ubezpieczeni</w:t>
      </w:r>
      <w:r w:rsidR="00013F0F" w:rsidRPr="00EE2B80">
        <w:rPr>
          <w:rFonts w:ascii="Arial" w:hAnsi="Arial" w:cs="Arial"/>
          <w:sz w:val="22"/>
          <w:szCs w:val="22"/>
        </w:rPr>
        <w:t>e</w:t>
      </w:r>
      <w:r w:rsidRPr="00EE2B80">
        <w:rPr>
          <w:rFonts w:ascii="Arial" w:hAnsi="Arial" w:cs="Arial"/>
          <w:sz w:val="22"/>
          <w:szCs w:val="22"/>
        </w:rPr>
        <w:t>, o który</w:t>
      </w:r>
      <w:r w:rsidR="00013F0F" w:rsidRPr="00EE2B80">
        <w:rPr>
          <w:rFonts w:ascii="Arial" w:hAnsi="Arial" w:cs="Arial"/>
          <w:sz w:val="22"/>
          <w:szCs w:val="22"/>
        </w:rPr>
        <w:t>m</w:t>
      </w:r>
      <w:r w:rsidRPr="00EE2B80">
        <w:rPr>
          <w:rFonts w:ascii="Arial" w:hAnsi="Arial" w:cs="Arial"/>
          <w:sz w:val="22"/>
          <w:szCs w:val="22"/>
        </w:rPr>
        <w:t xml:space="preserve"> mowa powyżej muszą pozostać w mocy przez cały czas trwania Umowy aż do dnia (terminu) zakończenia realizacji przedmiotu Umowy</w:t>
      </w:r>
      <w:r w:rsidR="00013F0F" w:rsidRPr="00EE2B80">
        <w:rPr>
          <w:rFonts w:ascii="Arial" w:hAnsi="Arial" w:cs="Arial"/>
          <w:sz w:val="22"/>
          <w:szCs w:val="22"/>
        </w:rPr>
        <w:t>, tj. podpisania Protokole Odbioru Końcowego Przedmiotu Umowy</w:t>
      </w:r>
      <w:r w:rsidRPr="00EE2B80">
        <w:rPr>
          <w:rFonts w:ascii="Arial" w:hAnsi="Arial" w:cs="Arial"/>
          <w:sz w:val="22"/>
          <w:szCs w:val="22"/>
        </w:rPr>
        <w:t xml:space="preserve">. </w:t>
      </w:r>
    </w:p>
    <w:p w14:paraId="4091C6DD" w14:textId="77777777" w:rsidR="00BE67AD" w:rsidRPr="00EE2B80" w:rsidRDefault="00BE67AD" w:rsidP="00C2439F">
      <w:pPr>
        <w:numPr>
          <w:ilvl w:val="0"/>
          <w:numId w:val="9"/>
        </w:numPr>
        <w:spacing w:line="300" w:lineRule="exact"/>
        <w:ind w:left="284" w:hanging="284"/>
        <w:jc w:val="both"/>
        <w:rPr>
          <w:rFonts w:ascii="Arial" w:hAnsi="Arial" w:cs="Arial"/>
          <w:sz w:val="22"/>
          <w:szCs w:val="22"/>
        </w:rPr>
      </w:pPr>
      <w:r w:rsidRPr="00EE2B80">
        <w:rPr>
          <w:rFonts w:ascii="Arial" w:hAnsi="Arial" w:cs="Arial"/>
          <w:sz w:val="22"/>
          <w:szCs w:val="22"/>
        </w:rPr>
        <w:t xml:space="preserve">Jeżeli z jakiegokolwiek powodu ubezpieczenia nie będą pozostawać w mocy przez okres, o którym mowa w ust. 7, Zamawiający może zawrzeć umowę ubezpieczeniową na koszt Wykonawcy. W takim przypadku Zamawiający jest uprawniony do obciążenia Wykonawcy kwotą zapłaconych składek ubezpieczeniowych, którą może potrącić z kwot należnych Wykonawcy.  </w:t>
      </w:r>
    </w:p>
    <w:p w14:paraId="7D1A8EDB" w14:textId="77777777" w:rsidR="00D5111F" w:rsidRPr="00EE2B80" w:rsidRDefault="00D5111F" w:rsidP="00C2439F">
      <w:pPr>
        <w:spacing w:line="300" w:lineRule="exact"/>
        <w:jc w:val="center"/>
        <w:outlineLvl w:val="0"/>
        <w:rPr>
          <w:rFonts w:ascii="Arial" w:hAnsi="Arial" w:cs="Arial"/>
          <w:b/>
          <w:sz w:val="22"/>
          <w:szCs w:val="22"/>
        </w:rPr>
      </w:pPr>
    </w:p>
    <w:p w14:paraId="743D0CC9" w14:textId="77777777" w:rsidR="00BE67AD" w:rsidRPr="00EE2B80" w:rsidRDefault="00BE67AD" w:rsidP="00C2439F">
      <w:pPr>
        <w:spacing w:line="300" w:lineRule="exact"/>
        <w:jc w:val="center"/>
        <w:rPr>
          <w:rFonts w:ascii="Arial" w:hAnsi="Arial" w:cs="Arial"/>
          <w:b/>
          <w:sz w:val="22"/>
          <w:szCs w:val="22"/>
        </w:rPr>
      </w:pPr>
      <w:r w:rsidRPr="00EE2B80">
        <w:rPr>
          <w:rFonts w:ascii="Arial" w:hAnsi="Arial" w:cs="Arial"/>
          <w:b/>
          <w:sz w:val="22"/>
          <w:szCs w:val="22"/>
        </w:rPr>
        <w:t>OSOBY UPOWAŻNIONE</w:t>
      </w:r>
    </w:p>
    <w:p w14:paraId="652075FA" w14:textId="77777777" w:rsidR="00BE67AD" w:rsidRPr="00EE2B80" w:rsidRDefault="00BE67AD" w:rsidP="00C2439F">
      <w:pPr>
        <w:spacing w:line="300" w:lineRule="exact"/>
        <w:jc w:val="center"/>
        <w:rPr>
          <w:rFonts w:ascii="Arial" w:hAnsi="Arial" w:cs="Arial"/>
          <w:sz w:val="22"/>
          <w:szCs w:val="22"/>
        </w:rPr>
      </w:pPr>
      <w:r w:rsidRPr="00EE2B80">
        <w:rPr>
          <w:rFonts w:ascii="Arial" w:hAnsi="Arial" w:cs="Arial"/>
          <w:b/>
          <w:sz w:val="22"/>
          <w:szCs w:val="22"/>
        </w:rPr>
        <w:t>§ 10</w:t>
      </w:r>
    </w:p>
    <w:p w14:paraId="295AD482" w14:textId="77777777" w:rsidR="00BE67AD" w:rsidRPr="00EE2B80" w:rsidRDefault="00BE67AD" w:rsidP="00C2439F">
      <w:pPr>
        <w:numPr>
          <w:ilvl w:val="0"/>
          <w:numId w:val="61"/>
        </w:numPr>
        <w:spacing w:line="300" w:lineRule="exact"/>
        <w:ind w:left="360"/>
        <w:jc w:val="both"/>
        <w:rPr>
          <w:rFonts w:ascii="Arial" w:hAnsi="Arial" w:cs="Arial"/>
          <w:sz w:val="22"/>
          <w:szCs w:val="22"/>
        </w:rPr>
      </w:pPr>
      <w:r w:rsidRPr="00EE2B80">
        <w:rPr>
          <w:rFonts w:ascii="Arial" w:hAnsi="Arial" w:cs="Arial"/>
          <w:sz w:val="22"/>
          <w:szCs w:val="22"/>
        </w:rPr>
        <w:lastRenderedPageBreak/>
        <w:t xml:space="preserve">W imieniu Zamawiającego osobami sprawującymi obowiązki związane ze współpracą Zamawiającego z Wykonawcą, nadzorem nad prowadzonymi robotami oraz koordynacją prowadzonych robót są: </w:t>
      </w:r>
    </w:p>
    <w:p w14:paraId="1C974D28" w14:textId="77777777" w:rsidR="00BE67AD" w:rsidRPr="00EE2B80" w:rsidRDefault="00BE67AD" w:rsidP="00C2439F">
      <w:pPr>
        <w:numPr>
          <w:ilvl w:val="0"/>
          <w:numId w:val="62"/>
        </w:numPr>
        <w:spacing w:line="300" w:lineRule="exact"/>
        <w:ind w:left="720"/>
        <w:jc w:val="both"/>
        <w:rPr>
          <w:rFonts w:ascii="Arial" w:hAnsi="Arial" w:cs="Arial"/>
          <w:sz w:val="22"/>
          <w:szCs w:val="22"/>
        </w:rPr>
      </w:pPr>
      <w:r w:rsidRPr="00EE2B80">
        <w:rPr>
          <w:rFonts w:ascii="Arial" w:hAnsi="Arial" w:cs="Arial"/>
          <w:sz w:val="22"/>
          <w:szCs w:val="22"/>
        </w:rPr>
        <w:t xml:space="preserve">w zakresie robót sanitarnych: Andrzej Mielczarek, tel. 609 095 070, e-mail </w:t>
      </w:r>
      <w:hyperlink r:id="rId8" w:history="1">
        <w:r w:rsidRPr="00EE2B80">
          <w:rPr>
            <w:rStyle w:val="Hipercze"/>
            <w:rFonts w:ascii="Arial" w:hAnsi="Arial" w:cs="Arial"/>
            <w:sz w:val="22"/>
            <w:szCs w:val="22"/>
          </w:rPr>
          <w:t>a.mielczarek@wodociagi.slupsk.pl</w:t>
        </w:r>
      </w:hyperlink>
      <w:r w:rsidRPr="00EE2B80">
        <w:rPr>
          <w:rFonts w:ascii="Arial" w:hAnsi="Arial" w:cs="Arial"/>
          <w:sz w:val="22"/>
          <w:szCs w:val="22"/>
        </w:rPr>
        <w:t xml:space="preserve"> </w:t>
      </w:r>
    </w:p>
    <w:p w14:paraId="7377A768" w14:textId="77777777" w:rsidR="00BE67AD" w:rsidRPr="00EE2B80" w:rsidRDefault="00BE67AD" w:rsidP="00C2439F">
      <w:pPr>
        <w:numPr>
          <w:ilvl w:val="0"/>
          <w:numId w:val="62"/>
        </w:numPr>
        <w:spacing w:line="300" w:lineRule="exact"/>
        <w:ind w:left="720"/>
        <w:jc w:val="both"/>
        <w:rPr>
          <w:rFonts w:ascii="Arial" w:hAnsi="Arial" w:cs="Arial"/>
          <w:sz w:val="22"/>
          <w:szCs w:val="22"/>
        </w:rPr>
      </w:pPr>
      <w:r w:rsidRPr="00EE2B80">
        <w:rPr>
          <w:rFonts w:ascii="Arial" w:hAnsi="Arial" w:cs="Arial"/>
          <w:sz w:val="22"/>
          <w:szCs w:val="22"/>
        </w:rPr>
        <w:t xml:space="preserve">w zakresie robót budowlanych: Marek Czernichowski, tel. 609 061 354, e-mail </w:t>
      </w:r>
      <w:hyperlink r:id="rId9" w:history="1">
        <w:r w:rsidRPr="00EE2B80">
          <w:rPr>
            <w:rStyle w:val="Hipercze"/>
            <w:rFonts w:ascii="Arial" w:hAnsi="Arial" w:cs="Arial"/>
            <w:sz w:val="22"/>
            <w:szCs w:val="22"/>
          </w:rPr>
          <w:t>m.czernichowski@wodociagi.slupsk.pl</w:t>
        </w:r>
      </w:hyperlink>
      <w:r w:rsidRPr="00EE2B80">
        <w:rPr>
          <w:rFonts w:ascii="Arial" w:hAnsi="Arial" w:cs="Arial"/>
          <w:sz w:val="22"/>
          <w:szCs w:val="22"/>
        </w:rPr>
        <w:t xml:space="preserve"> </w:t>
      </w:r>
    </w:p>
    <w:p w14:paraId="505E439B" w14:textId="77777777" w:rsidR="00BE67AD" w:rsidRPr="00EE2B80" w:rsidRDefault="00BE67AD" w:rsidP="00C2439F">
      <w:pPr>
        <w:numPr>
          <w:ilvl w:val="0"/>
          <w:numId w:val="62"/>
        </w:numPr>
        <w:spacing w:line="300" w:lineRule="exact"/>
        <w:ind w:left="720"/>
        <w:jc w:val="both"/>
        <w:rPr>
          <w:rFonts w:ascii="Arial" w:hAnsi="Arial" w:cs="Arial"/>
          <w:sz w:val="22"/>
          <w:szCs w:val="22"/>
        </w:rPr>
      </w:pPr>
      <w:r w:rsidRPr="00EE2B80">
        <w:rPr>
          <w:rFonts w:ascii="Arial" w:hAnsi="Arial" w:cs="Arial"/>
          <w:sz w:val="22"/>
          <w:szCs w:val="22"/>
        </w:rPr>
        <w:t xml:space="preserve">w zakresie robót elektrycznych i </w:t>
      </w:r>
      <w:proofErr w:type="spellStart"/>
      <w:r w:rsidRPr="00EE2B80">
        <w:rPr>
          <w:rFonts w:ascii="Arial" w:hAnsi="Arial" w:cs="Arial"/>
          <w:sz w:val="22"/>
          <w:szCs w:val="22"/>
        </w:rPr>
        <w:t>AKPiA</w:t>
      </w:r>
      <w:proofErr w:type="spellEnd"/>
      <w:r w:rsidRPr="00EE2B80">
        <w:rPr>
          <w:rFonts w:ascii="Arial" w:hAnsi="Arial" w:cs="Arial"/>
          <w:sz w:val="22"/>
          <w:szCs w:val="22"/>
        </w:rPr>
        <w:t xml:space="preserve">: Jacek Lewicki, tel. 59 841 83 72, e-mail </w:t>
      </w:r>
      <w:hyperlink r:id="rId10" w:history="1">
        <w:r w:rsidRPr="00EE2B80">
          <w:rPr>
            <w:rStyle w:val="Hipercze"/>
            <w:rFonts w:ascii="Arial" w:hAnsi="Arial" w:cs="Arial"/>
            <w:sz w:val="22"/>
            <w:szCs w:val="22"/>
          </w:rPr>
          <w:t>j.lewicki@wodociagi.slupsk.pl</w:t>
        </w:r>
      </w:hyperlink>
      <w:r w:rsidRPr="00EE2B80">
        <w:rPr>
          <w:rFonts w:ascii="Arial" w:hAnsi="Arial" w:cs="Arial"/>
          <w:sz w:val="22"/>
          <w:szCs w:val="22"/>
        </w:rPr>
        <w:t xml:space="preserve"> </w:t>
      </w:r>
    </w:p>
    <w:p w14:paraId="4B5470D8" w14:textId="77777777" w:rsidR="00BE67AD" w:rsidRPr="00EE2B80" w:rsidRDefault="00BE67AD" w:rsidP="00C2439F">
      <w:pPr>
        <w:numPr>
          <w:ilvl w:val="0"/>
          <w:numId w:val="62"/>
        </w:numPr>
        <w:spacing w:line="300" w:lineRule="exact"/>
        <w:ind w:left="720"/>
        <w:jc w:val="both"/>
        <w:rPr>
          <w:rFonts w:ascii="Arial" w:hAnsi="Arial" w:cs="Arial"/>
          <w:sz w:val="22"/>
          <w:szCs w:val="22"/>
        </w:rPr>
      </w:pPr>
      <w:r w:rsidRPr="00EE2B80">
        <w:rPr>
          <w:rFonts w:ascii="Arial" w:hAnsi="Arial" w:cs="Arial"/>
          <w:sz w:val="22"/>
          <w:szCs w:val="22"/>
        </w:rPr>
        <w:t xml:space="preserve">w zakresie technologii: Kazimierz Stachyra tel. 609 990 504 e-mail </w:t>
      </w:r>
      <w:hyperlink r:id="rId11" w:history="1">
        <w:r w:rsidRPr="00EE2B80">
          <w:rPr>
            <w:rStyle w:val="Hipercze"/>
            <w:rFonts w:ascii="Arial" w:hAnsi="Arial" w:cs="Arial"/>
            <w:sz w:val="22"/>
            <w:szCs w:val="22"/>
          </w:rPr>
          <w:t>k.stachyra@wodociagi.slupsk.pl</w:t>
        </w:r>
      </w:hyperlink>
      <w:r w:rsidRPr="00EE2B80">
        <w:rPr>
          <w:rFonts w:ascii="Arial" w:hAnsi="Arial" w:cs="Arial"/>
          <w:sz w:val="22"/>
          <w:szCs w:val="22"/>
        </w:rPr>
        <w:t xml:space="preserve"> </w:t>
      </w:r>
    </w:p>
    <w:p w14:paraId="0179D8A7" w14:textId="77777777" w:rsidR="00BE67AD" w:rsidRPr="00EE2B80" w:rsidRDefault="00BE67AD" w:rsidP="00C2439F">
      <w:pPr>
        <w:numPr>
          <w:ilvl w:val="0"/>
          <w:numId w:val="61"/>
        </w:numPr>
        <w:spacing w:line="300" w:lineRule="exact"/>
        <w:ind w:left="360"/>
        <w:jc w:val="both"/>
        <w:rPr>
          <w:rFonts w:ascii="Arial" w:hAnsi="Arial" w:cs="Arial"/>
          <w:sz w:val="22"/>
          <w:szCs w:val="22"/>
        </w:rPr>
      </w:pPr>
      <w:r w:rsidRPr="00EE2B80">
        <w:rPr>
          <w:rFonts w:ascii="Arial" w:hAnsi="Arial" w:cs="Arial"/>
          <w:sz w:val="22"/>
          <w:szCs w:val="22"/>
        </w:rPr>
        <w:t>Wykonawca ustanawia:</w:t>
      </w:r>
    </w:p>
    <w:p w14:paraId="3A792B67" w14:textId="77777777" w:rsidR="00BE67AD" w:rsidRPr="00EE2B80" w:rsidRDefault="00BE67AD" w:rsidP="00C2439F">
      <w:pPr>
        <w:pStyle w:val="Akapitzlist"/>
        <w:numPr>
          <w:ilvl w:val="0"/>
          <w:numId w:val="69"/>
        </w:numPr>
        <w:spacing w:line="300" w:lineRule="exact"/>
        <w:jc w:val="both"/>
        <w:rPr>
          <w:rFonts w:ascii="Arial" w:hAnsi="Arial" w:cs="Arial"/>
        </w:rPr>
      </w:pPr>
      <w:r w:rsidRPr="00EE2B80">
        <w:rPr>
          <w:rFonts w:ascii="Arial" w:hAnsi="Arial" w:cs="Arial"/>
        </w:rPr>
        <w:t>Przedstawiciela Wykonawcy w osobie: ………………………,</w:t>
      </w:r>
    </w:p>
    <w:p w14:paraId="5582D2C1" w14:textId="7ED27ABC" w:rsidR="00BE67AD" w:rsidRPr="00EE2B80" w:rsidRDefault="00BE67AD" w:rsidP="00C2439F">
      <w:pPr>
        <w:pStyle w:val="Akapitzlist"/>
        <w:numPr>
          <w:ilvl w:val="0"/>
          <w:numId w:val="69"/>
        </w:numPr>
        <w:spacing w:after="0" w:line="300" w:lineRule="exact"/>
        <w:ind w:hanging="357"/>
        <w:jc w:val="both"/>
        <w:rPr>
          <w:rFonts w:ascii="Arial" w:hAnsi="Arial" w:cs="Arial"/>
        </w:rPr>
      </w:pPr>
      <w:r w:rsidRPr="00EE2B80">
        <w:rPr>
          <w:rFonts w:ascii="Arial" w:hAnsi="Arial" w:cs="Arial"/>
        </w:rPr>
        <w:t xml:space="preserve">Kierownika </w:t>
      </w:r>
      <w:r w:rsidR="00C2439F" w:rsidRPr="00EE2B80">
        <w:rPr>
          <w:rFonts w:ascii="Arial" w:hAnsi="Arial" w:cs="Arial"/>
        </w:rPr>
        <w:t>robót</w:t>
      </w:r>
      <w:r w:rsidRPr="00EE2B80">
        <w:rPr>
          <w:rFonts w:ascii="Arial" w:hAnsi="Arial" w:cs="Arial"/>
        </w:rPr>
        <w:t xml:space="preserve"> w osobie: …………………………</w:t>
      </w:r>
    </w:p>
    <w:p w14:paraId="16DC0E3B" w14:textId="77777777" w:rsidR="00BE67AD" w:rsidRPr="00EE2B80" w:rsidRDefault="00BE67AD" w:rsidP="00C2439F">
      <w:pPr>
        <w:numPr>
          <w:ilvl w:val="0"/>
          <w:numId w:val="61"/>
        </w:numPr>
        <w:spacing w:line="300" w:lineRule="exact"/>
        <w:ind w:left="360" w:hanging="357"/>
        <w:jc w:val="both"/>
        <w:rPr>
          <w:rFonts w:ascii="Arial" w:hAnsi="Arial" w:cs="Arial"/>
          <w:sz w:val="22"/>
          <w:szCs w:val="22"/>
        </w:rPr>
      </w:pPr>
      <w:r w:rsidRPr="00EE2B80">
        <w:rPr>
          <w:rFonts w:ascii="Arial" w:hAnsi="Arial" w:cs="Arial"/>
          <w:sz w:val="22"/>
          <w:szCs w:val="22"/>
        </w:rPr>
        <w:t>Zmiana osób wymienionych w ust. 1 i 2 wymaga skutecznego pisemnego poinformowania drugiej Strony.</w:t>
      </w:r>
    </w:p>
    <w:p w14:paraId="41EB4153" w14:textId="77777777" w:rsidR="00C2439F" w:rsidRPr="00EE2B80" w:rsidRDefault="00C2439F" w:rsidP="00C2439F">
      <w:pPr>
        <w:spacing w:line="300" w:lineRule="exact"/>
        <w:jc w:val="both"/>
        <w:rPr>
          <w:rFonts w:ascii="Arial" w:hAnsi="Arial" w:cs="Arial"/>
          <w:sz w:val="22"/>
          <w:szCs w:val="22"/>
        </w:rPr>
      </w:pPr>
    </w:p>
    <w:p w14:paraId="0ABB56B5" w14:textId="0D9421B9"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t>OBOWIĄZKI ZAMAWIAJĄCEGO</w:t>
      </w:r>
    </w:p>
    <w:p w14:paraId="4FFA1A98" w14:textId="49949512"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xml:space="preserve">§ </w:t>
      </w:r>
      <w:r w:rsidR="00F87767">
        <w:rPr>
          <w:rFonts w:ascii="Arial" w:hAnsi="Arial" w:cs="Arial"/>
          <w:b/>
          <w:sz w:val="22"/>
          <w:szCs w:val="22"/>
        </w:rPr>
        <w:t>11</w:t>
      </w:r>
    </w:p>
    <w:p w14:paraId="34A6C883" w14:textId="77777777" w:rsidR="00693D70" w:rsidRPr="00EE2B80" w:rsidRDefault="00693D70" w:rsidP="00C2439F">
      <w:pPr>
        <w:numPr>
          <w:ilvl w:val="0"/>
          <w:numId w:val="10"/>
        </w:numPr>
        <w:spacing w:line="300" w:lineRule="exact"/>
        <w:ind w:left="284" w:hanging="284"/>
        <w:jc w:val="both"/>
        <w:rPr>
          <w:rFonts w:ascii="Arial" w:hAnsi="Arial" w:cs="Arial"/>
          <w:sz w:val="22"/>
          <w:szCs w:val="22"/>
        </w:rPr>
      </w:pPr>
      <w:r w:rsidRPr="00EE2B80">
        <w:rPr>
          <w:rFonts w:ascii="Arial" w:hAnsi="Arial" w:cs="Arial"/>
          <w:sz w:val="22"/>
          <w:szCs w:val="22"/>
        </w:rPr>
        <w:t xml:space="preserve">Do obowiązków Zamawiającego należy: </w:t>
      </w:r>
    </w:p>
    <w:p w14:paraId="7903395E" w14:textId="0BBCB4BA" w:rsidR="00693D70" w:rsidRPr="00EE2B80" w:rsidRDefault="00693D70" w:rsidP="00C2439F">
      <w:pPr>
        <w:pStyle w:val="Akapitzlist"/>
        <w:numPr>
          <w:ilvl w:val="0"/>
          <w:numId w:val="63"/>
        </w:numPr>
        <w:spacing w:line="300" w:lineRule="exact"/>
        <w:jc w:val="both"/>
        <w:rPr>
          <w:rFonts w:ascii="Arial" w:hAnsi="Arial" w:cs="Arial"/>
        </w:rPr>
      </w:pPr>
      <w:r w:rsidRPr="00EE2B80">
        <w:rPr>
          <w:rFonts w:ascii="Arial" w:hAnsi="Arial" w:cs="Arial"/>
        </w:rPr>
        <w:t>demontaż istniejącej jednostki kogeneracyjnej, przewidzianej do likwidacji,</w:t>
      </w:r>
    </w:p>
    <w:p w14:paraId="7D671DE1" w14:textId="292B30FE" w:rsidR="00693D70" w:rsidRPr="00EE2B80" w:rsidRDefault="00693D70" w:rsidP="00C2439F">
      <w:pPr>
        <w:pStyle w:val="Akapitzlist"/>
        <w:numPr>
          <w:ilvl w:val="0"/>
          <w:numId w:val="63"/>
        </w:numPr>
        <w:spacing w:line="300" w:lineRule="exact"/>
        <w:jc w:val="both"/>
        <w:rPr>
          <w:rFonts w:ascii="Arial" w:hAnsi="Arial" w:cs="Arial"/>
        </w:rPr>
      </w:pPr>
      <w:r w:rsidRPr="00EE2B80">
        <w:rPr>
          <w:rFonts w:ascii="Arial" w:hAnsi="Arial" w:cs="Arial"/>
        </w:rPr>
        <w:t xml:space="preserve">zapewnienie bieżącego nadzoru; </w:t>
      </w:r>
    </w:p>
    <w:p w14:paraId="77F24E33" w14:textId="1974D699" w:rsidR="00693D70" w:rsidRPr="00EE2B80" w:rsidRDefault="00693D70" w:rsidP="00C2439F">
      <w:pPr>
        <w:pStyle w:val="Akapitzlist"/>
        <w:numPr>
          <w:ilvl w:val="0"/>
          <w:numId w:val="63"/>
        </w:numPr>
        <w:spacing w:line="300" w:lineRule="exact"/>
        <w:jc w:val="both"/>
        <w:rPr>
          <w:rFonts w:ascii="Arial" w:hAnsi="Arial" w:cs="Arial"/>
        </w:rPr>
      </w:pPr>
      <w:r w:rsidRPr="00EE2B80">
        <w:rPr>
          <w:rFonts w:ascii="Arial" w:hAnsi="Arial" w:cs="Arial"/>
        </w:rPr>
        <w:t xml:space="preserve">dokonanie odbioru wykonanych prac; </w:t>
      </w:r>
    </w:p>
    <w:p w14:paraId="270414DF" w14:textId="77777777" w:rsidR="00693D70" w:rsidRPr="00EE2B80" w:rsidRDefault="00693D70" w:rsidP="00C2439F">
      <w:pPr>
        <w:pStyle w:val="Akapitzlist"/>
        <w:numPr>
          <w:ilvl w:val="0"/>
          <w:numId w:val="63"/>
        </w:numPr>
        <w:spacing w:line="300" w:lineRule="exact"/>
        <w:jc w:val="both"/>
        <w:rPr>
          <w:rFonts w:ascii="Arial" w:hAnsi="Arial" w:cs="Arial"/>
        </w:rPr>
      </w:pPr>
      <w:r w:rsidRPr="00EE2B80">
        <w:rPr>
          <w:rFonts w:ascii="Arial" w:hAnsi="Arial" w:cs="Arial"/>
        </w:rPr>
        <w:t xml:space="preserve">regulowanie płatności wynikających z faktur wystawianych przez Wykonawcę na zasadach określonych w umowie; </w:t>
      </w:r>
    </w:p>
    <w:p w14:paraId="4479ADD2" w14:textId="521C6964" w:rsidR="00693D70" w:rsidRPr="00EE2B80" w:rsidRDefault="00693D70" w:rsidP="00C2439F">
      <w:pPr>
        <w:pStyle w:val="Akapitzlist"/>
        <w:numPr>
          <w:ilvl w:val="0"/>
          <w:numId w:val="63"/>
        </w:numPr>
        <w:spacing w:line="300" w:lineRule="exact"/>
        <w:jc w:val="both"/>
        <w:rPr>
          <w:rFonts w:ascii="Arial" w:hAnsi="Arial" w:cs="Arial"/>
        </w:rPr>
      </w:pPr>
      <w:r w:rsidRPr="00EE2B80">
        <w:rPr>
          <w:rFonts w:ascii="Arial" w:hAnsi="Arial" w:cs="Arial"/>
        </w:rPr>
        <w:t xml:space="preserve">współpraca z Wykonawcą w celu terminowego wykonania przez niego zobowiązań oraz informowanie Wykonawcy o zmianach i sytuacjach, które mogłyby wpłynąć na wykonanie przedmiotu umowy. </w:t>
      </w:r>
    </w:p>
    <w:p w14:paraId="048F9DEA" w14:textId="58DF4F5F"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t>OBOWIĄZKI WYKONAWCY</w:t>
      </w:r>
    </w:p>
    <w:p w14:paraId="14A9D2CE" w14:textId="621369D2"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1</w:t>
      </w:r>
      <w:r w:rsidR="00F87767">
        <w:rPr>
          <w:rFonts w:ascii="Arial" w:hAnsi="Arial" w:cs="Arial"/>
          <w:b/>
          <w:sz w:val="22"/>
          <w:szCs w:val="22"/>
        </w:rPr>
        <w:t>2</w:t>
      </w:r>
    </w:p>
    <w:p w14:paraId="35B7E6AB" w14:textId="08D39FEF" w:rsidR="00781D75" w:rsidRPr="00EE2B80" w:rsidRDefault="00781D75" w:rsidP="00C2439F">
      <w:pPr>
        <w:widowControl w:val="0"/>
        <w:numPr>
          <w:ilvl w:val="0"/>
          <w:numId w:val="35"/>
        </w:numPr>
        <w:tabs>
          <w:tab w:val="left" w:pos="500"/>
        </w:tabs>
        <w:suppressAutoHyphens/>
        <w:autoSpaceDE w:val="0"/>
        <w:spacing w:line="300" w:lineRule="exact"/>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ma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obowiązek</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przedmiotu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należytą</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starannością</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zgodnie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Umową,</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Ofertą</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00F87767">
        <w:rPr>
          <w:rFonts w:ascii="Arial" w:eastAsia="A" w:hAnsi="Arial" w:cs="Arial"/>
          <w:kern w:val="1"/>
          <w:sz w:val="22"/>
          <w:szCs w:val="22"/>
          <w:shd w:val="clear" w:color="auto" w:fill="FFFFFF"/>
          <w:lang w:eastAsia="zh-CN" w:bidi="hi-IN"/>
        </w:rPr>
        <w:t>d</w:t>
      </w:r>
      <w:r w:rsidRPr="00EE2B80">
        <w:rPr>
          <w:rFonts w:ascii="Arial" w:eastAsia="A" w:hAnsi="Arial" w:cs="Arial"/>
          <w:kern w:val="1"/>
          <w:sz w:val="22"/>
          <w:szCs w:val="22"/>
          <w:shd w:val="clear" w:color="auto" w:fill="FFFFFF"/>
          <w:lang w:eastAsia="zh-CN" w:bidi="hi-IN"/>
        </w:rPr>
        <w:t>okumentacją</w:t>
      </w:r>
      <w:r w:rsidRPr="00EE2B80">
        <w:rPr>
          <w:rFonts w:ascii="Arial" w:hAnsi="Arial" w:cs="Arial"/>
          <w:kern w:val="1"/>
          <w:sz w:val="22"/>
          <w:szCs w:val="22"/>
          <w:shd w:val="clear" w:color="auto" w:fill="FFFFFF"/>
          <w:lang w:eastAsia="zh-CN" w:bidi="hi-IN"/>
        </w:rPr>
        <w:t xml:space="preserve"> </w:t>
      </w:r>
      <w:r w:rsidR="00F87767">
        <w:rPr>
          <w:rFonts w:ascii="Arial" w:hAnsi="Arial" w:cs="Arial"/>
          <w:kern w:val="1"/>
          <w:sz w:val="22"/>
          <w:szCs w:val="22"/>
          <w:shd w:val="clear" w:color="auto" w:fill="FFFFFF"/>
          <w:lang w:eastAsia="zh-CN" w:bidi="hi-IN"/>
        </w:rPr>
        <w:t>techniczną</w:t>
      </w:r>
      <w:r w:rsidRPr="00EE2B80">
        <w:rPr>
          <w:rFonts w:ascii="Arial" w:eastAsia="A" w:hAnsi="Arial" w:cs="Arial"/>
          <w:kern w:val="1"/>
          <w:sz w:val="22"/>
          <w:szCs w:val="22"/>
          <w:shd w:val="clear" w:color="auto" w:fill="FFFFFF"/>
          <w:lang w:eastAsia="zh-CN" w:bidi="hi-IN"/>
        </w:rPr>
        <w: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zasadami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wiedzy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technicznej</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przepisami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prawa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powszechnie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obowiązującego.</w:t>
      </w:r>
    </w:p>
    <w:p w14:paraId="6B190CAE" w14:textId="77777777" w:rsidR="00781D75" w:rsidRPr="00EE2B80" w:rsidRDefault="00781D75" w:rsidP="00C2439F">
      <w:pPr>
        <w:widowControl w:val="0"/>
        <w:numPr>
          <w:ilvl w:val="0"/>
          <w:numId w:val="35"/>
        </w:numPr>
        <w:tabs>
          <w:tab w:val="left" w:pos="500"/>
        </w:tabs>
        <w:suppressAutoHyphens/>
        <w:autoSpaceDE w:val="0"/>
        <w:spacing w:line="300" w:lineRule="exact"/>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ponosi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odpowiedzialność</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zasadach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ogólnych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szkody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związane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realizacją</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szczególności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utratę</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dóbr</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materialnych,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uszkodzenie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ciała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lub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śmierć</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osób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ponosi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odpowiedzialność</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wybrane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metody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działań</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bezpieczeństwo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Placu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budowy.</w:t>
      </w:r>
    </w:p>
    <w:p w14:paraId="3B0851E4" w14:textId="77777777" w:rsidR="00781D75" w:rsidRPr="00EE2B80" w:rsidRDefault="00781D75" w:rsidP="00C2439F">
      <w:pPr>
        <w:widowControl w:val="0"/>
        <w:numPr>
          <w:ilvl w:val="0"/>
          <w:numId w:val="35"/>
        </w:numPr>
        <w:tabs>
          <w:tab w:val="left" w:pos="500"/>
        </w:tabs>
        <w:suppressAutoHyphens/>
        <w:autoSpaceDE w:val="0"/>
        <w:spacing w:line="300" w:lineRule="exact"/>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ponosi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odpowiedzialność</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wobec</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osób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trzecich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szkody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inne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zdarzenia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powstałe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związku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wykonywaniem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budowlanych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będących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przedmiotem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chyba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że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odpowiedzialnym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powstałe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szkody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jest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Zamawiający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lub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osoba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trzecia,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którą</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Zamawiający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ponosi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odpowiedzialność.</w:t>
      </w:r>
      <w:r w:rsidRPr="00EE2B80">
        <w:rPr>
          <w:rFonts w:ascii="Arial" w:hAnsi="Arial" w:cs="Arial"/>
          <w:kern w:val="1"/>
          <w:sz w:val="22"/>
          <w:szCs w:val="22"/>
          <w:shd w:val="clear" w:color="auto" w:fill="FFFFFF"/>
          <w:lang w:eastAsia="zh-CN" w:bidi="hi-IN"/>
        </w:rPr>
        <w:t xml:space="preserve"> </w:t>
      </w:r>
    </w:p>
    <w:p w14:paraId="493A7A35" w14:textId="77777777" w:rsidR="00781D75" w:rsidRPr="00EE2B80" w:rsidRDefault="00781D75" w:rsidP="00C2439F">
      <w:pPr>
        <w:widowControl w:val="0"/>
        <w:numPr>
          <w:ilvl w:val="0"/>
          <w:numId w:val="35"/>
        </w:numPr>
        <w:tabs>
          <w:tab w:val="left" w:pos="500"/>
        </w:tabs>
        <w:suppressAutoHyphens/>
        <w:autoSpaceDE w:val="0"/>
        <w:spacing w:line="300" w:lineRule="exact"/>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jest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zobowiązany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niezwłocznego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udzielenia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odpowiedzi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zgłoszone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szkody.</w:t>
      </w:r>
      <w:r w:rsidRPr="00EE2B80">
        <w:rPr>
          <w:rFonts w:ascii="Arial" w:hAnsi="Arial" w:cs="Arial"/>
          <w:kern w:val="1"/>
          <w:sz w:val="22"/>
          <w:szCs w:val="22"/>
          <w:shd w:val="clear" w:color="auto" w:fill="FFFFFF"/>
          <w:lang w:eastAsia="zh-CN" w:bidi="hi-IN"/>
        </w:rPr>
        <w:t xml:space="preserve"> </w:t>
      </w:r>
    </w:p>
    <w:p w14:paraId="636F300C" w14:textId="77777777" w:rsidR="00781D75" w:rsidRPr="00EE2B80" w:rsidRDefault="00781D75" w:rsidP="00C2439F">
      <w:pPr>
        <w:widowControl w:val="0"/>
        <w:numPr>
          <w:ilvl w:val="0"/>
          <w:numId w:val="35"/>
        </w:numPr>
        <w:tabs>
          <w:tab w:val="left" w:pos="500"/>
        </w:tabs>
        <w:suppressAutoHyphens/>
        <w:autoSpaceDE w:val="0"/>
        <w:spacing w:line="300" w:lineRule="exact"/>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ponosi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odpowiedzialność</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jakość</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budowlanych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lastRenderedPageBreak/>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jakość</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zastosowanych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m</w:t>
      </w:r>
      <w:r w:rsidRPr="00EE2B80">
        <w:rPr>
          <w:rFonts w:ascii="Arial" w:eastAsia="A" w:hAnsi="Arial" w:cs="Arial"/>
          <w:kern w:val="1"/>
          <w:sz w:val="22"/>
          <w:szCs w:val="22"/>
          <w:shd w:val="clear" w:color="auto" w:fill="FFFFFF"/>
          <w:lang w:eastAsia="zh-CN" w:bidi="hi-IN"/>
        </w:rPr>
        <w:t>ateriałów.</w:t>
      </w:r>
    </w:p>
    <w:p w14:paraId="3B9332AC" w14:textId="77777777" w:rsidR="00781D75" w:rsidRPr="00EE2B80" w:rsidRDefault="00781D75" w:rsidP="00C2439F">
      <w:pPr>
        <w:widowControl w:val="0"/>
        <w:numPr>
          <w:ilvl w:val="0"/>
          <w:numId w:val="35"/>
        </w:numPr>
        <w:tabs>
          <w:tab w:val="left" w:pos="500"/>
        </w:tabs>
        <w:suppressAutoHyphens/>
        <w:autoSpaceDE w:val="0"/>
        <w:spacing w:line="300" w:lineRule="exact"/>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jest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zobowiązany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następujących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czynności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określonych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szczegółowo</w:t>
      </w:r>
      <w:r w:rsidRPr="00EE2B80">
        <w:rPr>
          <w:rFonts w:ascii="Arial" w:hAnsi="Arial" w:cs="Arial"/>
          <w:kern w:val="1"/>
          <w:sz w:val="22"/>
          <w:szCs w:val="22"/>
          <w:shd w:val="clear" w:color="auto" w:fill="FFFFFF"/>
          <w:lang w:eastAsia="zh-CN" w:bidi="hi-IN"/>
        </w:rPr>
        <w:t xml:space="preserve"> </w:t>
      </w:r>
      <w:r w:rsidRPr="00EE2B80">
        <w:rPr>
          <w:rFonts w:ascii="Arial" w:hAnsi="Arial" w:cs="Arial"/>
          <w:kern w:val="1"/>
          <w:sz w:val="22"/>
          <w:szCs w:val="22"/>
          <w:shd w:val="clear" w:color="auto" w:fill="FFFFFF"/>
          <w:lang w:eastAsia="zh-CN" w:bidi="hi-IN"/>
        </w:rPr>
        <w:br/>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postanowieniach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p>
    <w:p w14:paraId="517FD7AE" w14:textId="77777777"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prowadzenia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dokumentacji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dokumentacji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powykonawczej</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budowy,</w:t>
      </w:r>
      <w:r w:rsidRPr="00EE2B80">
        <w:rPr>
          <w:rFonts w:ascii="Arial" w:hAnsi="Arial" w:cs="Arial"/>
          <w:kern w:val="1"/>
          <w:sz w:val="22"/>
          <w:szCs w:val="22"/>
          <w:shd w:val="clear" w:color="auto" w:fill="FFFFFF"/>
          <w:lang w:eastAsia="zh-CN" w:bidi="hi-IN"/>
        </w:rPr>
        <w:t xml:space="preserve"> </w:t>
      </w:r>
    </w:p>
    <w:p w14:paraId="308214F0" w14:textId="59AC7138"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wskazania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kierownika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posiadających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niezbędne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uprawnienia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budowlane,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zgodnie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przepisami</w:t>
      </w:r>
      <w:r w:rsidRPr="00EE2B80">
        <w:rPr>
          <w:rFonts w:ascii="Arial" w:hAnsi="Arial" w:cs="Arial"/>
          <w:kern w:val="1"/>
          <w:sz w:val="22"/>
          <w:szCs w:val="22"/>
          <w:shd w:val="clear" w:color="auto" w:fill="FFFFFF"/>
          <w:lang w:eastAsia="zh-CN" w:bidi="hi-IN"/>
        </w:rPr>
        <w:t xml:space="preserve"> ustawy Prawo budowlane</w:t>
      </w:r>
      <w:r w:rsidRPr="00EE2B80">
        <w:rPr>
          <w:rFonts w:ascii="Arial" w:eastAsia="A" w:hAnsi="Arial" w:cs="Arial"/>
          <w:kern w:val="1"/>
          <w:sz w:val="22"/>
          <w:szCs w:val="22"/>
          <w:shd w:val="clear" w:color="auto" w:fill="FFFFFF"/>
          <w:lang w:eastAsia="zh-CN" w:bidi="hi-IN"/>
        </w:rPr>
        <w:t>,</w:t>
      </w:r>
      <w:r w:rsidRPr="00EE2B80">
        <w:rPr>
          <w:rFonts w:ascii="Arial" w:hAnsi="Arial" w:cs="Arial"/>
          <w:kern w:val="1"/>
          <w:sz w:val="22"/>
          <w:szCs w:val="22"/>
          <w:shd w:val="clear" w:color="auto" w:fill="FFFFFF"/>
          <w:lang w:eastAsia="zh-CN" w:bidi="hi-IN"/>
        </w:rPr>
        <w:t xml:space="preserve"> </w:t>
      </w:r>
    </w:p>
    <w:p w14:paraId="096A1627" w14:textId="7FF0700D"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przekazywania</w:t>
      </w:r>
      <w:r w:rsidRPr="00EE2B80">
        <w:rPr>
          <w:rFonts w:ascii="Arial" w:hAnsi="Arial" w:cs="Arial"/>
          <w:kern w:val="1"/>
          <w:sz w:val="22"/>
          <w:szCs w:val="22"/>
          <w:shd w:val="clear" w:color="auto" w:fill="FFFFFF"/>
          <w:lang w:eastAsia="zh-CN" w:bidi="hi-IN"/>
        </w:rPr>
        <w:t xml:space="preserve"> </w:t>
      </w:r>
      <w:r w:rsidR="005F4EDD" w:rsidRPr="00EE2B80">
        <w:rPr>
          <w:rFonts w:ascii="Arial" w:eastAsia="A" w:hAnsi="Arial" w:cs="Arial"/>
          <w:kern w:val="1"/>
          <w:sz w:val="22"/>
          <w:szCs w:val="22"/>
          <w:shd w:val="clear" w:color="auto" w:fill="FFFFFF"/>
          <w:lang w:eastAsia="zh-CN" w:bidi="hi-IN"/>
        </w:rPr>
        <w:t>Zamawiającemu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informacji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dotyczących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realizacji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umożliwienia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mu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przeprowadzenia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kontroli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wykonywania,</w:t>
      </w:r>
      <w:r w:rsidRPr="00EE2B80">
        <w:rPr>
          <w:rFonts w:ascii="Arial" w:hAnsi="Arial" w:cs="Arial"/>
          <w:kern w:val="1"/>
          <w:sz w:val="22"/>
          <w:szCs w:val="22"/>
          <w:shd w:val="clear" w:color="auto" w:fill="FFFFFF"/>
          <w:lang w:eastAsia="zh-CN" w:bidi="hi-IN"/>
        </w:rPr>
        <w:t xml:space="preserve"> </w:t>
      </w:r>
    </w:p>
    <w:p w14:paraId="45E09D46" w14:textId="47804B08"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budowlanych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innych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czynności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objętych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przedmiotem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zgodnie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właściwymi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przepisami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prawa,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tym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zakresu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bezpieczeństwa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higieny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pracy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obowiązującymi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wykonywaniu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budowlanych,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zasadami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wiedzy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technicznej,</w:t>
      </w:r>
    </w:p>
    <w:p w14:paraId="54FE6EBB" w14:textId="42ADDFE2"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stosowania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materiałów,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technik</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wykonawczych,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sprzętu,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metod</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diagnozowania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kontroli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spełniających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wymagania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techniczne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postawione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Dokumentacji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projektowej,</w:t>
      </w:r>
    </w:p>
    <w:p w14:paraId="3FEACFC7" w14:textId="2E42CFAF"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umożliwienia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wstępu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Plac</w:t>
      </w:r>
      <w:r w:rsidRPr="00EE2B80">
        <w:rPr>
          <w:rFonts w:ascii="Arial" w:hAnsi="Arial" w:cs="Arial"/>
          <w:kern w:val="1"/>
          <w:sz w:val="22"/>
          <w:szCs w:val="22"/>
          <w:shd w:val="clear" w:color="auto" w:fill="FFFFFF"/>
          <w:lang w:eastAsia="zh-CN" w:bidi="hi-IN"/>
        </w:rPr>
        <w:t xml:space="preserve"> </w:t>
      </w:r>
      <w:r w:rsidR="00411F44" w:rsidRPr="00EE2B80">
        <w:rPr>
          <w:rFonts w:ascii="Arial" w:eastAsia="A" w:hAnsi="Arial" w:cs="Arial"/>
          <w:kern w:val="1"/>
          <w:sz w:val="22"/>
          <w:szCs w:val="22"/>
          <w:shd w:val="clear" w:color="auto" w:fill="FFFFFF"/>
          <w:lang w:eastAsia="zh-CN" w:bidi="hi-IN"/>
        </w:rPr>
        <w:t>robót</w:t>
      </w:r>
      <w:r w:rsidR="002D5639" w:rsidRPr="00EE2B80">
        <w:rPr>
          <w:rFonts w:ascii="Arial" w:eastAsia="A"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wyłącznie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osobom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upoważnionym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Zamawiającego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lub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Wykonawcę,</w:t>
      </w:r>
      <w:r w:rsidRPr="00EE2B80">
        <w:rPr>
          <w:rFonts w:ascii="Arial" w:hAnsi="Arial" w:cs="Arial"/>
          <w:kern w:val="1"/>
          <w:sz w:val="22"/>
          <w:szCs w:val="22"/>
          <w:shd w:val="clear" w:color="auto" w:fill="FFFFFF"/>
          <w:lang w:eastAsia="zh-CN" w:bidi="hi-IN"/>
        </w:rPr>
        <w:t xml:space="preserve"> </w:t>
      </w:r>
    </w:p>
    <w:p w14:paraId="2E31E8F3" w14:textId="77777777"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zgłaszania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gotowości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odbioru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brania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udziału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wyznaczonych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terminach</w:t>
      </w:r>
      <w:r w:rsidRPr="00EE2B80">
        <w:rPr>
          <w:rFonts w:ascii="Arial" w:hAnsi="Arial" w:cs="Arial"/>
          <w:kern w:val="1"/>
          <w:sz w:val="22"/>
          <w:szCs w:val="22"/>
          <w:shd w:val="clear" w:color="auto" w:fill="FFFFFF"/>
          <w:lang w:eastAsia="zh-CN" w:bidi="hi-IN"/>
        </w:rPr>
        <w:t xml:space="preserve"> </w:t>
      </w:r>
      <w:r w:rsidRPr="00EE2B80">
        <w:rPr>
          <w:rFonts w:ascii="Arial" w:hAnsi="Arial" w:cs="Arial"/>
          <w:kern w:val="1"/>
          <w:sz w:val="22"/>
          <w:szCs w:val="22"/>
          <w:shd w:val="clear" w:color="auto" w:fill="FFFFFF"/>
          <w:lang w:eastAsia="zh-CN" w:bidi="hi-IN"/>
        </w:rPr>
        <w:br/>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odbiorach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p>
    <w:p w14:paraId="4BC27C15" w14:textId="77777777"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terminowego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usuwania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Wad,</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ujawnionych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czasie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lub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ujawnionych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czasie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odbiorów,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czasie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obowiązywania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rękojmi,</w:t>
      </w:r>
    </w:p>
    <w:p w14:paraId="7F1F083E" w14:textId="16C47560" w:rsidR="001B05E6" w:rsidRPr="00EE2B80" w:rsidRDefault="001B05E6" w:rsidP="00C2439F">
      <w:pPr>
        <w:widowControl w:val="0"/>
        <w:numPr>
          <w:ilvl w:val="0"/>
          <w:numId w:val="64"/>
        </w:numPr>
        <w:tabs>
          <w:tab w:val="left" w:pos="709"/>
        </w:tabs>
        <w:suppressAutoHyphens/>
        <w:autoSpaceDE w:val="0"/>
        <w:spacing w:line="300" w:lineRule="exact"/>
        <w:ind w:left="714"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utrzymywania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porządku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Placu</w:t>
      </w:r>
      <w:r w:rsidRPr="00EE2B80">
        <w:rPr>
          <w:rFonts w:ascii="Arial" w:hAnsi="Arial" w:cs="Arial"/>
          <w:kern w:val="1"/>
          <w:sz w:val="22"/>
          <w:szCs w:val="22"/>
          <w:shd w:val="clear" w:color="auto" w:fill="FFFFFF"/>
          <w:lang w:eastAsia="zh-CN" w:bidi="hi-IN"/>
        </w:rPr>
        <w:t xml:space="preserve"> </w:t>
      </w:r>
      <w:r w:rsidR="00411F44" w:rsidRPr="00EE2B80">
        <w:rPr>
          <w:rFonts w:ascii="Arial" w:eastAsia="A" w:hAnsi="Arial" w:cs="Arial"/>
          <w:kern w:val="1"/>
          <w:sz w:val="22"/>
          <w:szCs w:val="22"/>
          <w:shd w:val="clear" w:color="auto" w:fill="FFFFFF"/>
          <w:lang w:eastAsia="zh-CN" w:bidi="hi-IN"/>
        </w:rPr>
        <w:t>robót</w:t>
      </w:r>
      <w:r w:rsidRPr="00EE2B80">
        <w:rPr>
          <w:rFonts w:ascii="Arial" w:eastAsia="A" w:hAnsi="Arial" w:cs="Arial"/>
          <w:kern w:val="1"/>
          <w:sz w:val="22"/>
          <w:szCs w:val="22"/>
          <w:shd w:val="clear" w:color="auto" w:fill="FFFFFF"/>
          <w:lang w:eastAsia="zh-CN" w:bidi="hi-IN"/>
        </w:rPr>
        <w: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stosowania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się</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poleceń</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Inspektora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nadzoru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inwestorskiego,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zgodnych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przepisami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prawa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postanowieniami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p>
    <w:p w14:paraId="648C31D3" w14:textId="77777777" w:rsidR="001B05E6" w:rsidRPr="00EE2B80" w:rsidRDefault="001B05E6" w:rsidP="00C2439F">
      <w:pPr>
        <w:widowControl w:val="0"/>
        <w:numPr>
          <w:ilvl w:val="0"/>
          <w:numId w:val="64"/>
        </w:numPr>
        <w:tabs>
          <w:tab w:val="left" w:pos="709"/>
        </w:tabs>
        <w:suppressAutoHyphens/>
        <w:autoSpaceDE w:val="0"/>
        <w:spacing w:line="300" w:lineRule="exact"/>
        <w:ind w:left="714" w:hanging="357"/>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angażowania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odpowiedniej</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liczby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osób,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posiadających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niezbędne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uprawnienia,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wiedzę</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doświadczenie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powierzonych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innych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czynności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ramach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wyspecyfikowanych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Umowie,</w:t>
      </w:r>
    </w:p>
    <w:p w14:paraId="71605CDE" w14:textId="77777777" w:rsidR="001B05E6" w:rsidRPr="00EE2B80" w:rsidRDefault="001B05E6" w:rsidP="00C2439F">
      <w:pPr>
        <w:widowControl w:val="0"/>
        <w:numPr>
          <w:ilvl w:val="0"/>
          <w:numId w:val="64"/>
        </w:numPr>
        <w:tabs>
          <w:tab w:val="left" w:pos="500"/>
        </w:tabs>
        <w:suppressAutoHyphens/>
        <w:autoSpaceDE w:val="0"/>
        <w:spacing w:line="300" w:lineRule="exact"/>
        <w:ind w:left="714" w:hanging="357"/>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dostarczania</w:t>
      </w:r>
      <w:r w:rsidRPr="00EE2B80">
        <w:rPr>
          <w:rFonts w:ascii="Arial" w:hAnsi="Arial" w:cs="Arial"/>
          <w:kern w:val="1"/>
          <w:sz w:val="22"/>
          <w:szCs w:val="22"/>
          <w:shd w:val="clear" w:color="auto" w:fill="FFFFFF"/>
          <w:lang w:eastAsia="zh-CN" w:bidi="hi-IN"/>
        </w:rPr>
        <w:t xml:space="preserve"> m</w:t>
      </w:r>
      <w:r w:rsidRPr="00EE2B80">
        <w:rPr>
          <w:rFonts w:ascii="Arial" w:eastAsia="A" w:hAnsi="Arial" w:cs="Arial"/>
          <w:kern w:val="1"/>
          <w:sz w:val="22"/>
          <w:szCs w:val="22"/>
          <w:shd w:val="clear" w:color="auto" w:fill="FFFFFF"/>
          <w:lang w:eastAsia="zh-CN" w:bidi="hi-IN"/>
        </w:rPr>
        <w:t>ateriałów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urządzeń</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zgodnych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postanowieniami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p>
    <w:p w14:paraId="18D79C19" w14:textId="77777777" w:rsidR="001B05E6" w:rsidRPr="00EE2B80" w:rsidRDefault="001B05E6" w:rsidP="00C2439F">
      <w:pPr>
        <w:widowControl w:val="0"/>
        <w:numPr>
          <w:ilvl w:val="0"/>
          <w:numId w:val="64"/>
        </w:numPr>
        <w:tabs>
          <w:tab w:val="left" w:pos="500"/>
          <w:tab w:val="left" w:pos="709"/>
        </w:tabs>
        <w:suppressAutoHyphens/>
        <w:autoSpaceDE w:val="0"/>
        <w:spacing w:line="300" w:lineRule="exact"/>
        <w:ind w:left="714"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ab/>
        <w:t>zapłaty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wynagrodzenia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należnego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Podwykonawcom,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jeżeli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dopuszcza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Podwykonawców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udziału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realizacji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r w:rsidRPr="00EE2B80">
        <w:rPr>
          <w:rFonts w:ascii="Arial" w:hAnsi="Arial" w:cs="Arial"/>
          <w:kern w:val="1"/>
          <w:sz w:val="22"/>
          <w:szCs w:val="22"/>
          <w:shd w:val="clear" w:color="auto" w:fill="FFFFFF"/>
          <w:lang w:eastAsia="zh-CN" w:bidi="hi-IN"/>
        </w:rPr>
        <w:t xml:space="preserve"> </w:t>
      </w:r>
    </w:p>
    <w:p w14:paraId="70D80F0C" w14:textId="1975CF02" w:rsidR="008503BF" w:rsidRPr="00EE2B80" w:rsidRDefault="008503BF" w:rsidP="002D2AEB">
      <w:pPr>
        <w:pStyle w:val="Akapitzlist"/>
        <w:numPr>
          <w:ilvl w:val="0"/>
          <w:numId w:val="64"/>
        </w:numPr>
        <w:spacing w:after="0" w:line="300" w:lineRule="exact"/>
        <w:jc w:val="both"/>
        <w:rPr>
          <w:rFonts w:ascii="Arial" w:eastAsia="Times New Roman" w:hAnsi="Arial" w:cs="Arial"/>
          <w:kern w:val="1"/>
          <w:shd w:val="clear" w:color="auto" w:fill="FFFFFF"/>
          <w:lang w:eastAsia="zh-CN" w:bidi="hi-IN"/>
        </w:rPr>
      </w:pPr>
      <w:r w:rsidRPr="00EE2B80">
        <w:rPr>
          <w:rFonts w:ascii="Arial" w:eastAsia="Times New Roman" w:hAnsi="Arial" w:cs="Arial"/>
          <w:kern w:val="1"/>
          <w:shd w:val="clear" w:color="auto" w:fill="FFFFFF"/>
          <w:lang w:eastAsia="zh-CN" w:bidi="hi-IN"/>
        </w:rPr>
        <w:t>przedkładanie Zamawiającemu dowodów zapłaty Podwykonawcom, którzy brali udział w realizacji odbieranych robót, należnego im wynagrodzenia oraz oryginałów oświadczeń Podwykonawców o braku zaległości w płatnościach składanych na formularzu stanowiącym załącznik Nr 2 i Nr 3 do Umowy</w:t>
      </w:r>
      <w:r w:rsidR="00070FEB" w:rsidRPr="00EE2B80">
        <w:rPr>
          <w:rFonts w:ascii="Arial" w:eastAsia="Times New Roman" w:hAnsi="Arial" w:cs="Arial"/>
          <w:kern w:val="1"/>
          <w:shd w:val="clear" w:color="auto" w:fill="FFFFFF"/>
          <w:lang w:eastAsia="zh-CN" w:bidi="hi-IN"/>
        </w:rPr>
        <w:t>,</w:t>
      </w:r>
    </w:p>
    <w:p w14:paraId="7BD78CA1" w14:textId="021CE704" w:rsidR="00070FEB" w:rsidRPr="00EE2B80" w:rsidRDefault="00070FEB" w:rsidP="00070FEB">
      <w:pPr>
        <w:pStyle w:val="Akapitzlist"/>
        <w:numPr>
          <w:ilvl w:val="0"/>
          <w:numId w:val="64"/>
        </w:numPr>
        <w:spacing w:after="0" w:line="300" w:lineRule="exact"/>
        <w:ind w:hanging="357"/>
        <w:jc w:val="both"/>
        <w:rPr>
          <w:rFonts w:ascii="Arial" w:eastAsia="Times New Roman" w:hAnsi="Arial" w:cs="Arial"/>
          <w:kern w:val="1"/>
          <w:shd w:val="clear" w:color="auto" w:fill="FFFFFF"/>
          <w:lang w:eastAsia="zh-CN" w:bidi="hi-IN"/>
        </w:rPr>
      </w:pPr>
      <w:r w:rsidRPr="00EE2B80">
        <w:rPr>
          <w:rFonts w:ascii="Arial" w:eastAsia="Times New Roman" w:hAnsi="Arial" w:cs="Arial"/>
          <w:kern w:val="1"/>
          <w:shd w:val="clear" w:color="auto" w:fill="FFFFFF"/>
          <w:lang w:eastAsia="zh-CN" w:bidi="hi-IN"/>
        </w:rPr>
        <w:t>wykonanie robót dodatkowych</w:t>
      </w:r>
      <w:r w:rsidR="006B7A36">
        <w:rPr>
          <w:rFonts w:ascii="Arial" w:eastAsia="Times New Roman" w:hAnsi="Arial" w:cs="Arial"/>
          <w:kern w:val="1"/>
          <w:shd w:val="clear" w:color="auto" w:fill="FFFFFF"/>
          <w:lang w:eastAsia="zh-CN" w:bidi="hi-IN"/>
        </w:rPr>
        <w:t xml:space="preserve"> i zamiennych</w:t>
      </w:r>
      <w:r w:rsidRPr="00EE2B80">
        <w:rPr>
          <w:rFonts w:ascii="Arial" w:eastAsia="Times New Roman" w:hAnsi="Arial" w:cs="Arial"/>
          <w:kern w:val="1"/>
          <w:shd w:val="clear" w:color="auto" w:fill="FFFFFF"/>
          <w:lang w:eastAsia="zh-CN" w:bidi="hi-IN"/>
        </w:rPr>
        <w:t>, o ile okażą się one konieczne, co wymaga dokonania zmiany postanowień zawartej Umowy w formie aneksu w części dotyczącej zakresu rzeczowego, wynagrodzenia i ewentualnie terminu wykonania, z zachowaniem warunków określonych niniejszą Umową,</w:t>
      </w:r>
    </w:p>
    <w:p w14:paraId="0BB4AA1B" w14:textId="77777777" w:rsidR="001B05E6" w:rsidRPr="00EE2B80" w:rsidRDefault="001B05E6" w:rsidP="00070FEB">
      <w:pPr>
        <w:widowControl w:val="0"/>
        <w:numPr>
          <w:ilvl w:val="0"/>
          <w:numId w:val="35"/>
        </w:numPr>
        <w:tabs>
          <w:tab w:val="left" w:pos="500"/>
        </w:tabs>
        <w:suppressAutoHyphens/>
        <w:autoSpaceDE w:val="0"/>
        <w:spacing w:line="300" w:lineRule="exact"/>
        <w:ind w:hanging="357"/>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przypadku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powierzenia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części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zamówienia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Podwykonawcom,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będzie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pełnił</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funkcję</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koordynatora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Podwykonawców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podczas</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usuwania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ewentualnych</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Wad.</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odpowiada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działania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lub</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uchybienia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każdego</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Podwykonawcy.</w:t>
      </w:r>
      <w:r w:rsidRPr="00EE2B80">
        <w:rPr>
          <w:rFonts w:ascii="Arial" w:hAnsi="Arial" w:cs="Arial"/>
          <w:kern w:val="1"/>
          <w:sz w:val="22"/>
          <w:szCs w:val="22"/>
          <w:shd w:val="clear" w:color="auto" w:fill="FFFFFF"/>
          <w:lang w:eastAsia="zh-CN" w:bidi="hi-IN"/>
        </w:rPr>
        <w:t xml:space="preserve"> </w:t>
      </w:r>
    </w:p>
    <w:p w14:paraId="539AEDEF" w14:textId="77777777" w:rsidR="001B05E6" w:rsidRPr="00EE2B80" w:rsidRDefault="001B05E6" w:rsidP="00C2439F">
      <w:pPr>
        <w:widowControl w:val="0"/>
        <w:numPr>
          <w:ilvl w:val="0"/>
          <w:numId w:val="35"/>
        </w:numPr>
        <w:tabs>
          <w:tab w:val="left" w:pos="500"/>
        </w:tabs>
        <w:suppressAutoHyphens/>
        <w:autoSpaceDE w:val="0"/>
        <w:spacing w:line="300" w:lineRule="exact"/>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przygotowuje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dokumentację</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powykonawczą</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zgodnie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obowiązującymi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przepisami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prawa,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odzwierciedlając</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i</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dokumentując</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stan</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faktyczny</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p>
    <w:p w14:paraId="79A6CCA7" w14:textId="2D85CD0C" w:rsidR="001B05E6" w:rsidRPr="00EE2B80" w:rsidRDefault="001B05E6" w:rsidP="00C2439F">
      <w:pPr>
        <w:widowControl w:val="0"/>
        <w:numPr>
          <w:ilvl w:val="0"/>
          <w:numId w:val="35"/>
        </w:numPr>
        <w:tabs>
          <w:tab w:val="left" w:pos="500"/>
        </w:tabs>
        <w:suppressAutoHyphens/>
        <w:autoSpaceDE w:val="0"/>
        <w:spacing w:line="300" w:lineRule="exact"/>
        <w:jc w:val="both"/>
        <w:rPr>
          <w:rFonts w:ascii="Arial"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Dokumentacja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powykonawcza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kompletowana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będzie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przez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Wykonawcę</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sukcesywnie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wraz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postępem</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robót</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oraz</w:t>
      </w:r>
      <w:r w:rsidRPr="00EE2B80">
        <w:rPr>
          <w:rFonts w:ascii="Arial" w:hAnsi="Arial" w:cs="Arial"/>
          <w:kern w:val="1"/>
          <w:sz w:val="22"/>
          <w:szCs w:val="22"/>
          <w:shd w:val="clear" w:color="auto" w:fill="FFFFFF"/>
          <w:lang w:eastAsia="zh-CN" w:bidi="hi-IN"/>
        </w:rPr>
        <w:t xml:space="preserve"> </w:t>
      </w:r>
      <w:r w:rsidR="008503BF" w:rsidRPr="00EE2B80">
        <w:rPr>
          <w:rFonts w:ascii="Arial" w:eastAsia="A" w:hAnsi="Arial" w:cs="Arial"/>
          <w:kern w:val="1"/>
          <w:sz w:val="22"/>
          <w:szCs w:val="22"/>
          <w:shd w:val="clear" w:color="auto" w:fill="FFFFFF"/>
          <w:lang w:eastAsia="zh-CN" w:bidi="hi-IN"/>
        </w:rPr>
        <w:t>o</w:t>
      </w:r>
      <w:r w:rsidRPr="00EE2B80">
        <w:rPr>
          <w:rFonts w:ascii="Arial" w:eastAsia="A" w:hAnsi="Arial" w:cs="Arial"/>
          <w:kern w:val="1"/>
          <w:sz w:val="22"/>
          <w:szCs w:val="22"/>
          <w:shd w:val="clear" w:color="auto" w:fill="FFFFFF"/>
          <w:lang w:eastAsia="zh-CN" w:bidi="hi-IN"/>
        </w:rPr>
        <w:t>dbiorami</w:t>
      </w:r>
      <w:r w:rsidRPr="00EE2B80">
        <w:rPr>
          <w:rFonts w:ascii="Arial" w:hAnsi="Arial" w:cs="Arial"/>
          <w:kern w:val="1"/>
          <w:sz w:val="22"/>
          <w:szCs w:val="22"/>
          <w:shd w:val="clear" w:color="auto" w:fill="FFFFFF"/>
          <w:lang w:eastAsia="zh-CN" w:bidi="hi-IN"/>
        </w:rPr>
        <w:t xml:space="preserve"> </w:t>
      </w:r>
      <w:r w:rsidR="008503BF" w:rsidRPr="00EE2B80">
        <w:rPr>
          <w:rFonts w:ascii="Arial" w:eastAsia="A" w:hAnsi="Arial" w:cs="Arial"/>
          <w:kern w:val="1"/>
          <w:sz w:val="22"/>
          <w:szCs w:val="22"/>
          <w:shd w:val="clear" w:color="auto" w:fill="FFFFFF"/>
          <w:lang w:eastAsia="zh-CN" w:bidi="hi-IN"/>
        </w:rPr>
        <w:t>częściowymi/technicznymi</w:t>
      </w:r>
      <w:r w:rsidRPr="00EE2B80">
        <w:rPr>
          <w:rFonts w:ascii="Arial" w:hAnsi="Arial" w:cs="Arial"/>
          <w:kern w:val="1"/>
          <w:sz w:val="22"/>
          <w:szCs w:val="22"/>
          <w:shd w:val="clear" w:color="auto" w:fill="FFFFFF"/>
          <w:lang w:eastAsia="zh-CN" w:bidi="hi-IN"/>
        </w:rPr>
        <w:t>.</w:t>
      </w:r>
    </w:p>
    <w:p w14:paraId="0F0612EA" w14:textId="77777777" w:rsidR="001B05E6" w:rsidRPr="00EE2B80" w:rsidRDefault="001B05E6" w:rsidP="00C2439F">
      <w:pPr>
        <w:widowControl w:val="0"/>
        <w:numPr>
          <w:ilvl w:val="0"/>
          <w:numId w:val="35"/>
        </w:numPr>
        <w:tabs>
          <w:tab w:val="left" w:pos="500"/>
        </w:tabs>
        <w:suppressAutoHyphens/>
        <w:autoSpaceDE w:val="0"/>
        <w:spacing w:line="300" w:lineRule="exact"/>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lastRenderedPageBreak/>
        <w:t>Dokumentacja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powykonawcza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będzie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udostępniona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Zamawiającemu</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każde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żądanie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w</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trakcie</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obowiązywania</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niniejszej</w:t>
      </w:r>
      <w:r w:rsidRPr="00EE2B80">
        <w:rPr>
          <w:rFonts w:ascii="Arial" w:hAnsi="Arial" w:cs="Arial"/>
          <w:kern w:val="1"/>
          <w:sz w:val="22"/>
          <w:szCs w:val="22"/>
          <w:shd w:val="clear" w:color="auto" w:fill="FFFFFF"/>
          <w:lang w:eastAsia="zh-CN" w:bidi="hi-IN"/>
        </w:rPr>
        <w:t xml:space="preserve"> </w:t>
      </w:r>
      <w:r w:rsidRPr="00EE2B80">
        <w:rPr>
          <w:rFonts w:ascii="Arial" w:eastAsia="A" w:hAnsi="Arial" w:cs="Arial"/>
          <w:kern w:val="1"/>
          <w:sz w:val="22"/>
          <w:szCs w:val="22"/>
          <w:shd w:val="clear" w:color="auto" w:fill="FFFFFF"/>
          <w:lang w:eastAsia="zh-CN" w:bidi="hi-IN"/>
        </w:rPr>
        <w:t>Umowy.</w:t>
      </w:r>
    </w:p>
    <w:p w14:paraId="317D488C" w14:textId="77777777" w:rsidR="008503BF" w:rsidRPr="00EE2B80" w:rsidRDefault="008503BF" w:rsidP="00C2439F">
      <w:pPr>
        <w:widowControl w:val="0"/>
        <w:numPr>
          <w:ilvl w:val="0"/>
          <w:numId w:val="35"/>
        </w:numPr>
        <w:tabs>
          <w:tab w:val="left" w:pos="500"/>
        </w:tabs>
        <w:suppressAutoHyphens/>
        <w:autoSpaceDE w:val="0"/>
        <w:spacing w:line="300" w:lineRule="exact"/>
        <w:jc w:val="both"/>
        <w:rPr>
          <w:rFonts w:ascii="Arial" w:eastAsia="A" w:hAnsi="Arial" w:cs="Arial"/>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Wykonawca oświadcza, że wszystkie osoby wykonujące wskazane przez Zamawiającego w pkt 4.12 IDW czynności w zakresie realizacji zamówienia, będą zatrudnione na podstawie umowy o pracę w rozumieniu art. 22 § 1 Kodeksu Pracy, chyba że przepisy obowiązującego prawa stanowią inaczej.</w:t>
      </w:r>
    </w:p>
    <w:p w14:paraId="483535FE" w14:textId="431D5F4A" w:rsidR="001B05E6" w:rsidRPr="00EE2B80" w:rsidRDefault="001B05E6" w:rsidP="00C2439F">
      <w:pPr>
        <w:widowControl w:val="0"/>
        <w:numPr>
          <w:ilvl w:val="0"/>
          <w:numId w:val="35"/>
        </w:numPr>
        <w:tabs>
          <w:tab w:val="left" w:pos="500"/>
        </w:tabs>
        <w:suppressAutoHyphens/>
        <w:autoSpaceDE w:val="0"/>
        <w:spacing w:line="300" w:lineRule="exact"/>
        <w:jc w:val="both"/>
        <w:rPr>
          <w:rFonts w:ascii="Arial" w:eastAsia="A" w:hAnsi="Arial" w:cs="Arial"/>
          <w:bCs/>
          <w:kern w:val="1"/>
          <w:sz w:val="22"/>
          <w:szCs w:val="22"/>
          <w:shd w:val="clear" w:color="auto" w:fill="FFFFFF"/>
          <w:lang w:eastAsia="zh-CN" w:bidi="hi-IN"/>
        </w:rPr>
      </w:pPr>
      <w:r w:rsidRPr="00EE2B80">
        <w:rPr>
          <w:rFonts w:ascii="Arial" w:eastAsia="A" w:hAnsi="Arial" w:cs="Arial"/>
          <w:kern w:val="1"/>
          <w:sz w:val="22"/>
          <w:szCs w:val="22"/>
          <w:shd w:val="clear" w:color="auto" w:fill="FFFFFF"/>
          <w:lang w:eastAsia="zh-CN" w:bidi="hi-IN"/>
        </w:rPr>
        <w:t xml:space="preserve">W celu weryfikacji zatrudniania przez Wykonawcę lub Podwykonawcę, na podstawie umowy o pracę, osób wykonujących wskazane przez Zamawiającego w pkt </w:t>
      </w:r>
      <w:r w:rsidR="008503BF" w:rsidRPr="00EE2B80">
        <w:rPr>
          <w:rFonts w:ascii="Arial" w:eastAsia="A" w:hAnsi="Arial" w:cs="Arial"/>
          <w:kern w:val="1"/>
          <w:sz w:val="22"/>
          <w:szCs w:val="22"/>
          <w:shd w:val="clear" w:color="auto" w:fill="FFFFFF"/>
          <w:lang w:eastAsia="zh-CN" w:bidi="hi-IN"/>
        </w:rPr>
        <w:t>4.</w:t>
      </w:r>
      <w:r w:rsidR="002D2AEB">
        <w:rPr>
          <w:rFonts w:ascii="Arial" w:eastAsia="A" w:hAnsi="Arial" w:cs="Arial"/>
          <w:kern w:val="1"/>
          <w:sz w:val="22"/>
          <w:szCs w:val="22"/>
          <w:shd w:val="clear" w:color="auto" w:fill="FFFFFF"/>
          <w:lang w:eastAsia="zh-CN" w:bidi="hi-IN"/>
        </w:rPr>
        <w:t>12</w:t>
      </w:r>
      <w:r w:rsidRPr="00EE2B80">
        <w:rPr>
          <w:rFonts w:ascii="Arial" w:eastAsia="A" w:hAnsi="Arial" w:cs="Arial"/>
          <w:kern w:val="1"/>
          <w:sz w:val="22"/>
          <w:szCs w:val="22"/>
          <w:shd w:val="clear" w:color="auto" w:fill="FFFFFF"/>
          <w:lang w:eastAsia="zh-CN" w:bidi="hi-IN"/>
        </w:rPr>
        <w:t xml:space="preserve"> IDW czynności w zakresie realizacji zamówienia, Wykonawca lub Podwykonawca zobowiązuje się w okresie obowiązywania umowy, na żądanie i w terminie wyznaczonym przez Zamawiającego przedstawić w szczególności:</w:t>
      </w:r>
    </w:p>
    <w:p w14:paraId="3C653AB3" w14:textId="77777777" w:rsidR="001B05E6" w:rsidRPr="00EE2B80" w:rsidRDefault="001B05E6" w:rsidP="00C2439F">
      <w:pPr>
        <w:widowControl w:val="0"/>
        <w:numPr>
          <w:ilvl w:val="1"/>
          <w:numId w:val="46"/>
        </w:numPr>
        <w:suppressAutoHyphens/>
        <w:autoSpaceDE w:val="0"/>
        <w:spacing w:line="300" w:lineRule="exact"/>
        <w:ind w:left="714" w:hanging="357"/>
        <w:contextualSpacing/>
        <w:jc w:val="both"/>
        <w:rPr>
          <w:rFonts w:ascii="Arial" w:eastAsia="Calibri" w:hAnsi="Arial" w:cs="Arial"/>
          <w:kern w:val="1"/>
          <w:sz w:val="22"/>
          <w:szCs w:val="22"/>
          <w:lang w:eastAsia="zh-CN" w:bidi="hi-IN"/>
        </w:rPr>
      </w:pPr>
      <w:r w:rsidRPr="00EE2B80">
        <w:rPr>
          <w:rFonts w:ascii="Arial" w:eastAsia="Calibri" w:hAnsi="Arial" w:cs="Arial"/>
          <w:kern w:val="1"/>
          <w:sz w:val="22"/>
          <w:szCs w:val="22"/>
          <w:lang w:eastAsia="zh-CN" w:bidi="hi-IN"/>
        </w:rPr>
        <w:t>oświadczenie zatrudnionego pracownika o zatrudnieniu na podstawie umowy o pracę zawierające dokładne określenie osoby składającej oświadczenie, datę złożenia oświadczenia, że objęte wezwaniem czynności wykonuje na podstawie umowy o pracę, wraz ze wskazaniem m.in. rodzaju umowy o pracę, wymiaru etatu i zakresu obowiązków, datę zawarcia umowy o pracę oraz podpis pracownika;</w:t>
      </w:r>
    </w:p>
    <w:p w14:paraId="1289AE4F" w14:textId="77777777" w:rsidR="001B05E6" w:rsidRPr="00EE2B80" w:rsidRDefault="001B05E6" w:rsidP="00C2439F">
      <w:pPr>
        <w:widowControl w:val="0"/>
        <w:numPr>
          <w:ilvl w:val="1"/>
          <w:numId w:val="46"/>
        </w:numPr>
        <w:suppressAutoHyphens/>
        <w:autoSpaceDE w:val="0"/>
        <w:spacing w:line="300" w:lineRule="exact"/>
        <w:ind w:left="714" w:hanging="357"/>
        <w:contextualSpacing/>
        <w:jc w:val="both"/>
        <w:rPr>
          <w:rFonts w:ascii="Arial" w:eastAsia="Calibri" w:hAnsi="Arial" w:cs="Arial"/>
          <w:kern w:val="1"/>
          <w:sz w:val="22"/>
          <w:szCs w:val="22"/>
          <w:lang w:eastAsia="zh-CN" w:bidi="hi-IN"/>
        </w:rPr>
      </w:pPr>
      <w:r w:rsidRPr="00EE2B80">
        <w:rPr>
          <w:rFonts w:ascii="Arial" w:eastAsia="Calibri" w:hAnsi="Arial" w:cs="Arial"/>
          <w:kern w:val="1"/>
          <w:sz w:val="22"/>
          <w:szCs w:val="22"/>
          <w:lang w:eastAsia="zh-CN" w:bidi="hi-IN"/>
        </w:rPr>
        <w:t>oświadczenie wykonawcy lub podwykonawcy o zatrudnieniu pracownika na podstawie umowy o pracę zawierające m.in.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w:t>
      </w:r>
    </w:p>
    <w:p w14:paraId="46F0D8E7" w14:textId="77777777" w:rsidR="001B05E6" w:rsidRPr="00EE2B80" w:rsidRDefault="001B05E6" w:rsidP="00C2439F">
      <w:pPr>
        <w:widowControl w:val="0"/>
        <w:numPr>
          <w:ilvl w:val="1"/>
          <w:numId w:val="46"/>
        </w:numPr>
        <w:suppressAutoHyphens/>
        <w:autoSpaceDE w:val="0"/>
        <w:spacing w:line="300" w:lineRule="exact"/>
        <w:ind w:left="714" w:hanging="357"/>
        <w:contextualSpacing/>
        <w:jc w:val="both"/>
        <w:rPr>
          <w:rFonts w:ascii="Arial" w:eastAsia="Calibri" w:hAnsi="Arial" w:cs="Arial"/>
          <w:kern w:val="1"/>
          <w:sz w:val="22"/>
          <w:szCs w:val="22"/>
          <w:lang w:eastAsia="zh-CN" w:bidi="hi-IN"/>
        </w:rPr>
      </w:pPr>
      <w:r w:rsidRPr="00EE2B80">
        <w:rPr>
          <w:rFonts w:ascii="Arial" w:eastAsia="Calibri" w:hAnsi="Arial" w:cs="Arial"/>
          <w:kern w:val="1"/>
          <w:sz w:val="22"/>
          <w:szCs w:val="22"/>
          <w:lang w:eastAsia="zh-CN" w:bidi="hi-IN"/>
        </w:rPr>
        <w:t xml:space="preserve">poświadczone za zgodność z oryginałem odpowiednio przez wykonawcę lub podwykonawcę kopie umów o pracę zawartych przez wykonawcę lub podwykonawcę z osobami skierowanymi do wykonywania robót zawierających m.in. zakres obowiązków, datę zawarcia umowy, rodzaj umowy o pracę, wymiar etatu, zanonimizowane w sposób zapewniający ochronę danych osobowych pracowników. Imię i nazwisko pracownika nie podlega </w:t>
      </w:r>
      <w:proofErr w:type="spellStart"/>
      <w:r w:rsidRPr="00EE2B80">
        <w:rPr>
          <w:rFonts w:ascii="Arial" w:eastAsia="Calibri" w:hAnsi="Arial" w:cs="Arial"/>
          <w:kern w:val="1"/>
          <w:sz w:val="22"/>
          <w:szCs w:val="22"/>
          <w:lang w:eastAsia="zh-CN" w:bidi="hi-IN"/>
        </w:rPr>
        <w:t>anonimizacji</w:t>
      </w:r>
      <w:proofErr w:type="spellEnd"/>
      <w:r w:rsidRPr="00EE2B80">
        <w:rPr>
          <w:rFonts w:ascii="Arial" w:eastAsia="Calibri" w:hAnsi="Arial" w:cs="Arial"/>
          <w:kern w:val="1"/>
          <w:sz w:val="22"/>
          <w:szCs w:val="22"/>
          <w:lang w:eastAsia="zh-CN" w:bidi="hi-IN"/>
        </w:rPr>
        <w:t>.</w:t>
      </w:r>
    </w:p>
    <w:p w14:paraId="20BDE558" w14:textId="77777777" w:rsidR="001B05E6" w:rsidRPr="00EE2B80" w:rsidRDefault="001B05E6" w:rsidP="00C2439F">
      <w:pPr>
        <w:widowControl w:val="0"/>
        <w:numPr>
          <w:ilvl w:val="1"/>
          <w:numId w:val="46"/>
        </w:numPr>
        <w:suppressAutoHyphens/>
        <w:autoSpaceDE w:val="0"/>
        <w:spacing w:line="300" w:lineRule="exact"/>
        <w:ind w:left="714" w:hanging="357"/>
        <w:contextualSpacing/>
        <w:jc w:val="both"/>
        <w:rPr>
          <w:rFonts w:ascii="Arial" w:eastAsia="Calibri" w:hAnsi="Arial" w:cs="Arial"/>
          <w:kern w:val="1"/>
          <w:sz w:val="22"/>
          <w:szCs w:val="22"/>
          <w:lang w:eastAsia="zh-CN" w:bidi="hi-IN"/>
        </w:rPr>
      </w:pPr>
      <w:r w:rsidRPr="00EE2B80">
        <w:rPr>
          <w:rFonts w:ascii="Arial" w:eastAsia="Calibri" w:hAnsi="Arial" w:cs="Arial"/>
          <w:kern w:val="1"/>
          <w:sz w:val="22"/>
          <w:szCs w:val="22"/>
          <w:lang w:eastAsia="zh-CN" w:bidi="hi-IN"/>
        </w:rPr>
        <w:t>Inne dokumenty tj. zaświadczenie właściwego oddziału ZUS potwierdzające opłacanie przez wykonawcę lub podwykonawcę składek na ubezpieczenie społeczne i zdrowotne z tytułu zatrudnienia na podstawie umów o pracę  za ostatni okres rozliczeniowy; i/lub poświadczoną za zgodność z oryginałem odpowiednio przez wykonawcę lub podwykonawcę kopię dowodu potwierdzającego zgłoszenie pracownika przez pracodawcę do ubezpieczeń, zanonimizowaną w sposób zapewniający ochronę danych osobowych pracowników.</w:t>
      </w:r>
    </w:p>
    <w:p w14:paraId="1CBE2758" w14:textId="4219AE3F" w:rsidR="008503BF" w:rsidRPr="00EE2B80" w:rsidRDefault="008503BF" w:rsidP="00C2439F">
      <w:pPr>
        <w:widowControl w:val="0"/>
        <w:numPr>
          <w:ilvl w:val="0"/>
          <w:numId w:val="35"/>
        </w:numPr>
        <w:tabs>
          <w:tab w:val="left" w:pos="500"/>
        </w:tabs>
        <w:suppressAutoHyphens/>
        <w:autoSpaceDE w:val="0"/>
        <w:spacing w:line="300" w:lineRule="exact"/>
        <w:jc w:val="both"/>
        <w:rPr>
          <w:rFonts w:ascii="Arial" w:eastAsia="Calibri" w:hAnsi="Arial" w:cs="Arial"/>
          <w:kern w:val="1"/>
          <w:sz w:val="22"/>
          <w:szCs w:val="22"/>
          <w:lang w:eastAsia="zh-CN" w:bidi="hi-IN"/>
        </w:rPr>
      </w:pPr>
      <w:r w:rsidRPr="00EE2B80">
        <w:rPr>
          <w:rFonts w:ascii="Arial" w:eastAsia="Calibri" w:hAnsi="Arial" w:cs="Arial"/>
          <w:kern w:val="1"/>
          <w:sz w:val="22"/>
          <w:szCs w:val="22"/>
          <w:lang w:eastAsia="zh-CN" w:bidi="hi-IN"/>
        </w:rPr>
        <w:t xml:space="preserve">Z tytułu niespełnienia przez wykonawcę lub podwykonawcę wymogu zatrudnienia na podstawie </w:t>
      </w:r>
      <w:r w:rsidRPr="00EE2B80">
        <w:rPr>
          <w:rFonts w:ascii="Arial" w:eastAsia="A" w:hAnsi="Arial" w:cs="Arial"/>
          <w:kern w:val="1"/>
          <w:sz w:val="22"/>
          <w:szCs w:val="22"/>
          <w:shd w:val="clear" w:color="auto" w:fill="FFFFFF"/>
          <w:lang w:eastAsia="zh-CN" w:bidi="hi-IN"/>
        </w:rPr>
        <w:t>umowy</w:t>
      </w:r>
      <w:r w:rsidRPr="00EE2B80">
        <w:rPr>
          <w:rFonts w:ascii="Arial" w:eastAsia="Calibri" w:hAnsi="Arial" w:cs="Arial"/>
          <w:kern w:val="1"/>
          <w:sz w:val="22"/>
          <w:szCs w:val="22"/>
          <w:lang w:eastAsia="zh-CN" w:bidi="hi-IN"/>
        </w:rPr>
        <w:t xml:space="preserve"> o pracę osób wykonujących wskazane przez Zamawiającego czynności Zamawiający przewiduje sankcję w postaci obowiązku zapłaty przez wykonawcę kary umownej w wysokości  określonej w § </w:t>
      </w:r>
      <w:r w:rsidR="00F87767">
        <w:rPr>
          <w:rFonts w:ascii="Arial" w:eastAsia="Calibri" w:hAnsi="Arial" w:cs="Arial"/>
          <w:kern w:val="1"/>
          <w:sz w:val="22"/>
          <w:szCs w:val="22"/>
          <w:lang w:eastAsia="zh-CN" w:bidi="hi-IN"/>
        </w:rPr>
        <w:t>20</w:t>
      </w:r>
      <w:r w:rsidRPr="00EE2B80">
        <w:rPr>
          <w:rFonts w:ascii="Arial" w:eastAsia="Calibri" w:hAnsi="Arial" w:cs="Arial"/>
          <w:kern w:val="1"/>
          <w:sz w:val="22"/>
          <w:szCs w:val="22"/>
          <w:lang w:eastAsia="zh-CN" w:bidi="hi-IN"/>
        </w:rPr>
        <w:t xml:space="preserve"> ust. 1 pkt 10 niniejszej umowy.</w:t>
      </w:r>
    </w:p>
    <w:p w14:paraId="2E601EB5" w14:textId="41F23A59" w:rsidR="00781D75" w:rsidRPr="00EE2B80" w:rsidRDefault="00BB04D3" w:rsidP="00C2439F">
      <w:pPr>
        <w:spacing w:line="300" w:lineRule="exact"/>
        <w:ind w:left="360"/>
        <w:jc w:val="both"/>
        <w:rPr>
          <w:rFonts w:ascii="Arial" w:hAnsi="Arial" w:cs="Arial"/>
          <w:sz w:val="22"/>
          <w:szCs w:val="22"/>
        </w:rPr>
      </w:pPr>
      <w:r w:rsidRPr="00EE2B80">
        <w:rPr>
          <w:rFonts w:ascii="Arial" w:hAnsi="Arial" w:cs="Arial"/>
          <w:sz w:val="22"/>
          <w:szCs w:val="22"/>
        </w:rPr>
        <w:t xml:space="preserve"> </w:t>
      </w:r>
    </w:p>
    <w:p w14:paraId="25384405" w14:textId="77777777" w:rsidR="00D7573F" w:rsidRDefault="00D7573F" w:rsidP="00C2439F">
      <w:pPr>
        <w:spacing w:line="300" w:lineRule="exact"/>
        <w:ind w:left="3683"/>
        <w:rPr>
          <w:rFonts w:ascii="Arial" w:hAnsi="Arial" w:cs="Arial"/>
          <w:b/>
          <w:sz w:val="22"/>
          <w:szCs w:val="22"/>
        </w:rPr>
      </w:pPr>
    </w:p>
    <w:p w14:paraId="7DC825E1" w14:textId="77777777" w:rsidR="00D7573F" w:rsidRDefault="00D7573F" w:rsidP="00C2439F">
      <w:pPr>
        <w:spacing w:line="300" w:lineRule="exact"/>
        <w:ind w:left="3683"/>
        <w:rPr>
          <w:rFonts w:ascii="Arial" w:hAnsi="Arial" w:cs="Arial"/>
          <w:b/>
          <w:sz w:val="22"/>
          <w:szCs w:val="22"/>
        </w:rPr>
      </w:pPr>
    </w:p>
    <w:p w14:paraId="093FA918" w14:textId="77777777" w:rsidR="00D7573F" w:rsidRDefault="00D7573F" w:rsidP="00C2439F">
      <w:pPr>
        <w:spacing w:line="300" w:lineRule="exact"/>
        <w:ind w:left="3683"/>
        <w:rPr>
          <w:rFonts w:ascii="Arial" w:hAnsi="Arial" w:cs="Arial"/>
          <w:b/>
          <w:sz w:val="22"/>
          <w:szCs w:val="22"/>
        </w:rPr>
      </w:pPr>
    </w:p>
    <w:p w14:paraId="356D4F4E" w14:textId="77777777" w:rsidR="00D7573F" w:rsidRDefault="00D7573F" w:rsidP="00C2439F">
      <w:pPr>
        <w:spacing w:line="300" w:lineRule="exact"/>
        <w:ind w:left="3683"/>
        <w:rPr>
          <w:rFonts w:ascii="Arial" w:hAnsi="Arial" w:cs="Arial"/>
          <w:b/>
          <w:sz w:val="22"/>
          <w:szCs w:val="22"/>
        </w:rPr>
      </w:pPr>
    </w:p>
    <w:p w14:paraId="66CDCDF4" w14:textId="6A46B3D1" w:rsidR="00A6623D" w:rsidRPr="00EE2B80" w:rsidRDefault="00A6623D" w:rsidP="00C2439F">
      <w:pPr>
        <w:spacing w:line="300" w:lineRule="exact"/>
        <w:ind w:left="3683"/>
        <w:rPr>
          <w:rFonts w:ascii="Arial" w:hAnsi="Arial" w:cs="Arial"/>
          <w:sz w:val="22"/>
          <w:szCs w:val="22"/>
        </w:rPr>
      </w:pPr>
      <w:r w:rsidRPr="00EE2B80">
        <w:rPr>
          <w:rFonts w:ascii="Arial" w:hAnsi="Arial" w:cs="Arial"/>
          <w:b/>
          <w:sz w:val="22"/>
          <w:szCs w:val="22"/>
        </w:rPr>
        <w:lastRenderedPageBreak/>
        <w:t xml:space="preserve">TEREN </w:t>
      </w:r>
      <w:r w:rsidR="005F4EDD" w:rsidRPr="00EE2B80">
        <w:rPr>
          <w:rFonts w:ascii="Arial" w:hAnsi="Arial" w:cs="Arial"/>
          <w:b/>
          <w:sz w:val="22"/>
          <w:szCs w:val="22"/>
        </w:rPr>
        <w:t>ROBÓT</w:t>
      </w:r>
    </w:p>
    <w:p w14:paraId="0063098C" w14:textId="6C3F6F5F" w:rsidR="00A6623D" w:rsidRPr="00EE2B80" w:rsidRDefault="00A6623D" w:rsidP="00C2439F">
      <w:pPr>
        <w:spacing w:line="300" w:lineRule="exact"/>
        <w:jc w:val="center"/>
        <w:rPr>
          <w:rFonts w:ascii="Arial" w:hAnsi="Arial" w:cs="Arial"/>
          <w:sz w:val="22"/>
          <w:szCs w:val="22"/>
        </w:rPr>
      </w:pPr>
      <w:r w:rsidRPr="00EE2B80">
        <w:rPr>
          <w:rFonts w:ascii="Arial" w:hAnsi="Arial" w:cs="Arial"/>
          <w:b/>
          <w:sz w:val="22"/>
          <w:szCs w:val="22"/>
        </w:rPr>
        <w:t>§ 1</w:t>
      </w:r>
      <w:r w:rsidR="00F87767">
        <w:rPr>
          <w:rFonts w:ascii="Arial" w:hAnsi="Arial" w:cs="Arial"/>
          <w:b/>
          <w:sz w:val="22"/>
          <w:szCs w:val="22"/>
        </w:rPr>
        <w:t>3</w:t>
      </w:r>
    </w:p>
    <w:p w14:paraId="7271F5A8" w14:textId="32F75FB8" w:rsidR="00A6623D" w:rsidRPr="00EE2B80" w:rsidRDefault="00A6623D" w:rsidP="00C2439F">
      <w:pPr>
        <w:numPr>
          <w:ilvl w:val="0"/>
          <w:numId w:val="12"/>
        </w:numPr>
        <w:spacing w:line="300" w:lineRule="exact"/>
        <w:ind w:left="426" w:hanging="426"/>
        <w:jc w:val="both"/>
        <w:rPr>
          <w:rFonts w:ascii="Arial" w:hAnsi="Arial" w:cs="Arial"/>
          <w:sz w:val="22"/>
          <w:szCs w:val="22"/>
        </w:rPr>
      </w:pPr>
      <w:r w:rsidRPr="00EE2B80">
        <w:rPr>
          <w:rFonts w:ascii="Arial" w:hAnsi="Arial" w:cs="Arial"/>
          <w:sz w:val="22"/>
          <w:szCs w:val="22"/>
        </w:rPr>
        <w:t xml:space="preserve">Od chwili protokolarnego przejęcia terenu </w:t>
      </w:r>
      <w:r w:rsidR="005F4EDD" w:rsidRPr="00EE2B80">
        <w:rPr>
          <w:rFonts w:ascii="Arial" w:hAnsi="Arial" w:cs="Arial"/>
          <w:sz w:val="22"/>
          <w:szCs w:val="22"/>
        </w:rPr>
        <w:t>robót</w:t>
      </w:r>
      <w:r w:rsidRPr="00EE2B80">
        <w:rPr>
          <w:rFonts w:ascii="Arial" w:hAnsi="Arial" w:cs="Arial"/>
          <w:sz w:val="22"/>
          <w:szCs w:val="22"/>
        </w:rPr>
        <w:t xml:space="preserve"> do czasu odbioru przedmiotu Umowy Wykonawca ponosi odpowiedzialność za urządzenie i gospodarowanie na nim oraz za szkody wynikłe na tym terenie. </w:t>
      </w:r>
    </w:p>
    <w:p w14:paraId="18EA17E9" w14:textId="1FF1ECD8" w:rsidR="00A6623D" w:rsidRPr="00EE2B80" w:rsidRDefault="00A6623D" w:rsidP="00C2439F">
      <w:pPr>
        <w:numPr>
          <w:ilvl w:val="0"/>
          <w:numId w:val="12"/>
        </w:numPr>
        <w:spacing w:line="300" w:lineRule="exact"/>
        <w:ind w:left="426" w:hanging="426"/>
        <w:jc w:val="both"/>
        <w:rPr>
          <w:rFonts w:ascii="Arial" w:hAnsi="Arial" w:cs="Arial"/>
          <w:sz w:val="22"/>
          <w:szCs w:val="22"/>
        </w:rPr>
      </w:pPr>
      <w:r w:rsidRPr="00EE2B80">
        <w:rPr>
          <w:rFonts w:ascii="Arial" w:hAnsi="Arial" w:cs="Arial"/>
          <w:sz w:val="22"/>
          <w:szCs w:val="22"/>
        </w:rPr>
        <w:t xml:space="preserve">Wykonawca odpowiedzialny jest za utrzymywanie terenu </w:t>
      </w:r>
      <w:bookmarkStart w:id="4" w:name="_Hlk191383560"/>
      <w:r w:rsidR="005F4EDD" w:rsidRPr="00EE2B80">
        <w:rPr>
          <w:rFonts w:ascii="Arial" w:hAnsi="Arial" w:cs="Arial"/>
          <w:sz w:val="22"/>
          <w:szCs w:val="22"/>
        </w:rPr>
        <w:t>robót</w:t>
      </w:r>
      <w:r w:rsidRPr="00EE2B80">
        <w:rPr>
          <w:rFonts w:ascii="Arial" w:hAnsi="Arial" w:cs="Arial"/>
          <w:sz w:val="22"/>
          <w:szCs w:val="22"/>
        </w:rPr>
        <w:t xml:space="preserve"> </w:t>
      </w:r>
      <w:bookmarkEnd w:id="4"/>
      <w:r w:rsidRPr="00EE2B80">
        <w:rPr>
          <w:rFonts w:ascii="Arial" w:hAnsi="Arial" w:cs="Arial"/>
          <w:sz w:val="22"/>
          <w:szCs w:val="22"/>
        </w:rPr>
        <w:t xml:space="preserve">w stanie wolnym od przeszkód komunikacyjnych, zgodnie z projektem organizacji robót i uzyskanie niezbędnych w tym zakresie pozwoleń. </w:t>
      </w:r>
    </w:p>
    <w:p w14:paraId="67A3FA78" w14:textId="3218E8B6" w:rsidR="00A6623D" w:rsidRPr="00EE2B80" w:rsidRDefault="00A6623D" w:rsidP="00C2439F">
      <w:pPr>
        <w:numPr>
          <w:ilvl w:val="0"/>
          <w:numId w:val="12"/>
        </w:numPr>
        <w:spacing w:line="300" w:lineRule="exact"/>
        <w:ind w:left="426" w:hanging="426"/>
        <w:jc w:val="both"/>
        <w:rPr>
          <w:rFonts w:ascii="Arial" w:hAnsi="Arial" w:cs="Arial"/>
          <w:sz w:val="22"/>
          <w:szCs w:val="22"/>
        </w:rPr>
      </w:pPr>
      <w:r w:rsidRPr="00EE2B80">
        <w:rPr>
          <w:rFonts w:ascii="Arial" w:hAnsi="Arial" w:cs="Arial"/>
          <w:sz w:val="22"/>
          <w:szCs w:val="22"/>
        </w:rPr>
        <w:t xml:space="preserve">Po zakończeniu robót budowlanych i przed zawiadomieniem o gotowości do odbioru robót, Wykonawca zobowiązany jest doprowadzić teren </w:t>
      </w:r>
      <w:r w:rsidR="005F4EDD" w:rsidRPr="00EE2B80">
        <w:rPr>
          <w:rFonts w:ascii="Arial" w:hAnsi="Arial" w:cs="Arial"/>
          <w:sz w:val="22"/>
          <w:szCs w:val="22"/>
        </w:rPr>
        <w:t>robót</w:t>
      </w:r>
      <w:r w:rsidRPr="00EE2B80">
        <w:rPr>
          <w:rFonts w:ascii="Arial" w:hAnsi="Arial" w:cs="Arial"/>
          <w:sz w:val="22"/>
          <w:szCs w:val="22"/>
        </w:rPr>
        <w:t xml:space="preserve"> oraz teren przyległy do należytego stanu i porządku, a także – w razie korzystania – drogi sąsiadujące z terenem, na którym prowadzone były roboty lub naruszone przy prowadzonych robotach. </w:t>
      </w:r>
    </w:p>
    <w:p w14:paraId="18CCA99C" w14:textId="40F7801F" w:rsidR="00A6623D" w:rsidRPr="00EE2B80" w:rsidRDefault="00A6623D" w:rsidP="00C2439F">
      <w:pPr>
        <w:numPr>
          <w:ilvl w:val="0"/>
          <w:numId w:val="12"/>
        </w:numPr>
        <w:spacing w:line="300" w:lineRule="exact"/>
        <w:ind w:left="426" w:hanging="426"/>
        <w:jc w:val="both"/>
        <w:rPr>
          <w:rFonts w:ascii="Arial" w:hAnsi="Arial" w:cs="Arial"/>
          <w:sz w:val="22"/>
          <w:szCs w:val="22"/>
        </w:rPr>
      </w:pPr>
      <w:r w:rsidRPr="00EE2B80">
        <w:rPr>
          <w:rFonts w:ascii="Arial" w:hAnsi="Arial" w:cs="Arial"/>
          <w:sz w:val="22"/>
          <w:szCs w:val="22"/>
        </w:rPr>
        <w:t>Wykonawca będzie na własny koszt składował, usuwał i utylizował wszelkie odpady oraz niepotrzebne materiały i urządzenia pochodzące z rozbiórki lub powstałe w trakcie realizacji robót budowlanych</w:t>
      </w:r>
      <w:r w:rsidR="009C3A14" w:rsidRPr="00EE2B80">
        <w:rPr>
          <w:rFonts w:ascii="Arial" w:hAnsi="Arial" w:cs="Arial"/>
          <w:sz w:val="22"/>
          <w:szCs w:val="22"/>
        </w:rPr>
        <w:t xml:space="preserve"> w ramach wykonywania Umowy</w:t>
      </w:r>
      <w:r w:rsidRPr="00EE2B80">
        <w:rPr>
          <w:rFonts w:ascii="Arial" w:hAnsi="Arial" w:cs="Arial"/>
          <w:sz w:val="22"/>
          <w:szCs w:val="22"/>
        </w:rPr>
        <w:t xml:space="preserve">. </w:t>
      </w:r>
    </w:p>
    <w:p w14:paraId="7E937B3E" w14:textId="7C06A957" w:rsidR="00A6623D" w:rsidRPr="00EE2B80" w:rsidRDefault="00A6623D" w:rsidP="00C2439F">
      <w:pPr>
        <w:numPr>
          <w:ilvl w:val="0"/>
          <w:numId w:val="12"/>
        </w:numPr>
        <w:spacing w:line="300" w:lineRule="exact"/>
        <w:ind w:left="426" w:hanging="426"/>
        <w:jc w:val="both"/>
        <w:rPr>
          <w:rFonts w:ascii="Arial" w:hAnsi="Arial" w:cs="Arial"/>
          <w:sz w:val="22"/>
          <w:szCs w:val="22"/>
        </w:rPr>
      </w:pPr>
      <w:r w:rsidRPr="00EE2B80">
        <w:rPr>
          <w:rFonts w:ascii="Arial" w:hAnsi="Arial" w:cs="Arial"/>
          <w:sz w:val="22"/>
          <w:szCs w:val="22"/>
        </w:rPr>
        <w:t xml:space="preserve">Wykonawca zobowiązuje się do zabezpieczenia terenu </w:t>
      </w:r>
      <w:r w:rsidR="005F4EDD" w:rsidRPr="00EE2B80">
        <w:rPr>
          <w:rFonts w:ascii="Arial" w:hAnsi="Arial" w:cs="Arial"/>
          <w:sz w:val="22"/>
          <w:szCs w:val="22"/>
        </w:rPr>
        <w:t>robót</w:t>
      </w:r>
      <w:r w:rsidRPr="00EE2B80">
        <w:rPr>
          <w:rFonts w:ascii="Arial" w:hAnsi="Arial" w:cs="Arial"/>
          <w:sz w:val="22"/>
          <w:szCs w:val="22"/>
        </w:rPr>
        <w:t xml:space="preserve"> oraz pozostającego na nim sprzętu przed dostępem osób trzecich. </w:t>
      </w:r>
    </w:p>
    <w:p w14:paraId="7AEBF4DA" w14:textId="58A2897A" w:rsidR="00A6623D" w:rsidRPr="00EE2B80" w:rsidRDefault="00A6623D" w:rsidP="00C2439F">
      <w:pPr>
        <w:numPr>
          <w:ilvl w:val="0"/>
          <w:numId w:val="12"/>
        </w:numPr>
        <w:spacing w:line="300" w:lineRule="exact"/>
        <w:ind w:left="426" w:hanging="426"/>
        <w:jc w:val="both"/>
        <w:rPr>
          <w:rFonts w:ascii="Arial" w:hAnsi="Arial" w:cs="Arial"/>
          <w:sz w:val="22"/>
          <w:szCs w:val="22"/>
        </w:rPr>
      </w:pPr>
      <w:r w:rsidRPr="00EE2B80">
        <w:rPr>
          <w:rFonts w:ascii="Arial" w:hAnsi="Arial" w:cs="Arial"/>
          <w:sz w:val="22"/>
          <w:szCs w:val="22"/>
        </w:rPr>
        <w:t xml:space="preserve">Wykonawca zobowiązuje się zapewnić na terenie </w:t>
      </w:r>
      <w:r w:rsidR="005F4EDD" w:rsidRPr="00EE2B80">
        <w:rPr>
          <w:rFonts w:ascii="Arial" w:hAnsi="Arial" w:cs="Arial"/>
          <w:sz w:val="22"/>
          <w:szCs w:val="22"/>
        </w:rPr>
        <w:t>robót</w:t>
      </w:r>
      <w:r w:rsidRPr="00EE2B80">
        <w:rPr>
          <w:rFonts w:ascii="Arial" w:hAnsi="Arial" w:cs="Arial"/>
          <w:sz w:val="22"/>
          <w:szCs w:val="22"/>
        </w:rPr>
        <w:t xml:space="preserve">, w granicach przekazanych przez Zamawiającego oraz na terenie przyległym należyty ład, porządek, przestrzeganie przepisów bhp, zasad ochrony środowiska, p. </w:t>
      </w:r>
      <w:proofErr w:type="spellStart"/>
      <w:r w:rsidRPr="00EE2B80">
        <w:rPr>
          <w:rFonts w:ascii="Arial" w:hAnsi="Arial" w:cs="Arial"/>
          <w:sz w:val="22"/>
          <w:szCs w:val="22"/>
        </w:rPr>
        <w:t>poż</w:t>
      </w:r>
      <w:proofErr w:type="spellEnd"/>
      <w:r w:rsidRPr="00EE2B80">
        <w:rPr>
          <w:rFonts w:ascii="Arial" w:hAnsi="Arial" w:cs="Arial"/>
          <w:sz w:val="22"/>
          <w:szCs w:val="22"/>
        </w:rPr>
        <w:t xml:space="preserve">., ochronę znajdujących się na terenie obiektów, sieci, instalacji oraz urządzeń uzbrojenia terenu i utrzymanie ich w należytym stanie technicznym, ponosząc wszelkie konsekwencje z tego tytułu. </w:t>
      </w:r>
    </w:p>
    <w:p w14:paraId="491D4ECC" w14:textId="77777777" w:rsidR="00A6623D" w:rsidRPr="00EE2B80" w:rsidRDefault="00A6623D" w:rsidP="00C2439F">
      <w:pPr>
        <w:numPr>
          <w:ilvl w:val="0"/>
          <w:numId w:val="12"/>
        </w:numPr>
        <w:spacing w:line="300" w:lineRule="exact"/>
        <w:ind w:left="426" w:hanging="426"/>
        <w:jc w:val="both"/>
        <w:rPr>
          <w:rFonts w:ascii="Arial" w:hAnsi="Arial" w:cs="Arial"/>
          <w:sz w:val="22"/>
          <w:szCs w:val="22"/>
        </w:rPr>
      </w:pPr>
      <w:r w:rsidRPr="00EE2B80">
        <w:rPr>
          <w:rFonts w:ascii="Arial" w:hAnsi="Arial" w:cs="Arial"/>
          <w:sz w:val="22"/>
          <w:szCs w:val="22"/>
        </w:rPr>
        <w:t xml:space="preserve">Wykonawca zobowiązuje się zapewnić własnym staraniem i na swój koszt zasilanie placu budowy w energię elektryczną, wodę, odprowadzenie ścieków (toalety). </w:t>
      </w:r>
    </w:p>
    <w:p w14:paraId="2A5FC2B5" w14:textId="77777777" w:rsidR="00A6623D" w:rsidRPr="00EE2B80" w:rsidRDefault="00A6623D" w:rsidP="00C2439F">
      <w:pPr>
        <w:spacing w:line="300" w:lineRule="exact"/>
        <w:ind w:left="426"/>
        <w:jc w:val="center"/>
        <w:rPr>
          <w:rFonts w:ascii="Arial" w:hAnsi="Arial" w:cs="Arial"/>
          <w:b/>
          <w:sz w:val="22"/>
          <w:szCs w:val="22"/>
        </w:rPr>
      </w:pPr>
      <w:r w:rsidRPr="00EE2B80">
        <w:rPr>
          <w:rFonts w:ascii="Arial" w:hAnsi="Arial" w:cs="Arial"/>
          <w:sz w:val="22"/>
          <w:szCs w:val="22"/>
        </w:rPr>
        <w:cr/>
      </w:r>
      <w:r w:rsidRPr="00EE2B80">
        <w:rPr>
          <w:rFonts w:ascii="Arial" w:hAnsi="Arial" w:cs="Arial"/>
          <w:b/>
          <w:sz w:val="22"/>
          <w:szCs w:val="22"/>
        </w:rPr>
        <w:t>SPOTKANIA INFORMACYJNO – KOORDYNACYJNE</w:t>
      </w:r>
    </w:p>
    <w:p w14:paraId="36BD60DD" w14:textId="22D2EFF0"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1</w:t>
      </w:r>
      <w:r w:rsidR="00F87767">
        <w:rPr>
          <w:rFonts w:ascii="Arial" w:hAnsi="Arial" w:cs="Arial"/>
          <w:b/>
          <w:sz w:val="22"/>
          <w:szCs w:val="22"/>
        </w:rPr>
        <w:t>4</w:t>
      </w:r>
    </w:p>
    <w:p w14:paraId="1A39C03A" w14:textId="77777777" w:rsidR="00A6623D" w:rsidRPr="00EE2B80" w:rsidRDefault="00A6623D" w:rsidP="00C2439F">
      <w:pPr>
        <w:numPr>
          <w:ilvl w:val="0"/>
          <w:numId w:val="13"/>
        </w:numPr>
        <w:spacing w:line="300" w:lineRule="exact"/>
        <w:ind w:left="426" w:hanging="426"/>
        <w:jc w:val="both"/>
        <w:rPr>
          <w:rFonts w:ascii="Arial" w:hAnsi="Arial" w:cs="Arial"/>
          <w:sz w:val="22"/>
          <w:szCs w:val="22"/>
        </w:rPr>
      </w:pPr>
      <w:r w:rsidRPr="00EE2B80">
        <w:rPr>
          <w:rFonts w:ascii="Arial" w:hAnsi="Arial" w:cs="Arial"/>
          <w:sz w:val="22"/>
          <w:szCs w:val="22"/>
        </w:rPr>
        <w:t xml:space="preserve">W trakcie realizacji przedmiotu Umowy mogą odbywać się spotkania informacyjno- koordynacyjne z udziałem przedstawicieli Wykonawcy i Zamawiającego, w których mają obowiązek uczestniczyć przedstawiciele ww. stron lub osoby przez nich upoważnione. </w:t>
      </w:r>
    </w:p>
    <w:p w14:paraId="34901E8E" w14:textId="77777777" w:rsidR="00A6623D" w:rsidRPr="00EE2B80" w:rsidRDefault="00A6623D" w:rsidP="00C2439F">
      <w:pPr>
        <w:numPr>
          <w:ilvl w:val="0"/>
          <w:numId w:val="13"/>
        </w:numPr>
        <w:spacing w:line="300" w:lineRule="exact"/>
        <w:ind w:left="426" w:hanging="426"/>
        <w:jc w:val="both"/>
        <w:rPr>
          <w:rFonts w:ascii="Arial" w:hAnsi="Arial" w:cs="Arial"/>
          <w:sz w:val="22"/>
          <w:szCs w:val="22"/>
        </w:rPr>
      </w:pPr>
      <w:r w:rsidRPr="00EE2B80">
        <w:rPr>
          <w:rFonts w:ascii="Arial" w:hAnsi="Arial" w:cs="Arial"/>
          <w:sz w:val="22"/>
          <w:szCs w:val="22"/>
        </w:rPr>
        <w:t xml:space="preserve">W spotkaniach o których mowa w ust. 1 mogą brać udział także inne osoby powołane przez Strony. </w:t>
      </w:r>
    </w:p>
    <w:p w14:paraId="17F0EAE1" w14:textId="77777777" w:rsidR="00A6623D" w:rsidRPr="00EE2B80" w:rsidRDefault="00A6623D" w:rsidP="00C2439F">
      <w:pPr>
        <w:numPr>
          <w:ilvl w:val="0"/>
          <w:numId w:val="13"/>
        </w:numPr>
        <w:spacing w:line="300" w:lineRule="exact"/>
        <w:ind w:left="426" w:hanging="426"/>
        <w:jc w:val="both"/>
        <w:rPr>
          <w:rFonts w:ascii="Arial" w:hAnsi="Arial" w:cs="Arial"/>
          <w:sz w:val="22"/>
          <w:szCs w:val="22"/>
        </w:rPr>
      </w:pPr>
      <w:r w:rsidRPr="00EE2B80">
        <w:rPr>
          <w:rFonts w:ascii="Arial" w:hAnsi="Arial" w:cs="Arial"/>
          <w:sz w:val="22"/>
          <w:szCs w:val="22"/>
        </w:rPr>
        <w:t xml:space="preserve">Spotkania będą się odbywać w siedzibie Zamawiającego w Słupsku, przy ul. E. Orzeszkowej </w:t>
      </w:r>
      <w:r w:rsidRPr="00EE2B80">
        <w:rPr>
          <w:rFonts w:ascii="Arial" w:hAnsi="Arial" w:cs="Arial"/>
          <w:sz w:val="22"/>
          <w:szCs w:val="22"/>
        </w:rPr>
        <w:br/>
        <w:t xml:space="preserve">Nr 1. Dzień oraz godzina spotkań zostaną ustalone przez Zamawiającego, po zasięgnięciu opinii Wykonawcy. </w:t>
      </w:r>
      <w:r w:rsidRPr="00EE2B80">
        <w:rPr>
          <w:rFonts w:ascii="Arial" w:hAnsi="Arial" w:cs="Arial"/>
          <w:sz w:val="22"/>
          <w:szCs w:val="22"/>
        </w:rPr>
        <w:cr/>
      </w:r>
    </w:p>
    <w:p w14:paraId="106F838C" w14:textId="77777777"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t>WYNAGRODZENIE I SPOSÓB ZAPŁATY</w:t>
      </w:r>
    </w:p>
    <w:p w14:paraId="2116421E" w14:textId="072578C8" w:rsidR="00A6623D" w:rsidRPr="00EE2B80" w:rsidRDefault="00A6623D" w:rsidP="00C2439F">
      <w:pPr>
        <w:spacing w:line="300" w:lineRule="exact"/>
        <w:jc w:val="center"/>
        <w:rPr>
          <w:rFonts w:ascii="Arial" w:hAnsi="Arial" w:cs="Arial"/>
          <w:sz w:val="22"/>
          <w:szCs w:val="22"/>
        </w:rPr>
      </w:pPr>
      <w:r w:rsidRPr="00EE2B80">
        <w:rPr>
          <w:rFonts w:ascii="Arial" w:hAnsi="Arial" w:cs="Arial"/>
          <w:b/>
          <w:sz w:val="22"/>
          <w:szCs w:val="22"/>
        </w:rPr>
        <w:t>§ 1</w:t>
      </w:r>
      <w:r w:rsidR="00F87767">
        <w:rPr>
          <w:rFonts w:ascii="Arial" w:hAnsi="Arial" w:cs="Arial"/>
          <w:b/>
          <w:sz w:val="22"/>
          <w:szCs w:val="22"/>
        </w:rPr>
        <w:t>5</w:t>
      </w:r>
    </w:p>
    <w:p w14:paraId="6DF32B79" w14:textId="5AE7EAD7" w:rsidR="00A6623D" w:rsidRPr="00EE2B80" w:rsidRDefault="00A6623D" w:rsidP="00C2439F">
      <w:pPr>
        <w:numPr>
          <w:ilvl w:val="0"/>
          <w:numId w:val="14"/>
        </w:numPr>
        <w:spacing w:line="300" w:lineRule="exact"/>
        <w:ind w:left="426" w:hanging="426"/>
        <w:jc w:val="both"/>
        <w:rPr>
          <w:rFonts w:ascii="Arial" w:hAnsi="Arial" w:cs="Arial"/>
          <w:sz w:val="22"/>
          <w:szCs w:val="22"/>
        </w:rPr>
      </w:pPr>
      <w:r w:rsidRPr="00EE2B80">
        <w:rPr>
          <w:rFonts w:ascii="Arial" w:hAnsi="Arial" w:cs="Arial"/>
          <w:sz w:val="22"/>
          <w:szCs w:val="22"/>
        </w:rPr>
        <w:t>Strony ustalają, że obowiązującą je formą wynagrodzenia jest wynagrodzenie ryczałtowe.</w:t>
      </w:r>
    </w:p>
    <w:p w14:paraId="24D7B21A" w14:textId="43973991" w:rsidR="00A6623D" w:rsidRPr="00EE2B80" w:rsidRDefault="00A6623D" w:rsidP="00C2439F">
      <w:pPr>
        <w:numPr>
          <w:ilvl w:val="0"/>
          <w:numId w:val="14"/>
        </w:numPr>
        <w:spacing w:line="300" w:lineRule="exact"/>
        <w:ind w:left="426" w:hanging="426"/>
        <w:jc w:val="both"/>
        <w:rPr>
          <w:rFonts w:ascii="Arial" w:hAnsi="Arial" w:cs="Arial"/>
          <w:sz w:val="22"/>
          <w:szCs w:val="22"/>
        </w:rPr>
      </w:pPr>
      <w:r w:rsidRPr="00EE2B80">
        <w:rPr>
          <w:rFonts w:ascii="Arial" w:hAnsi="Arial" w:cs="Arial"/>
          <w:sz w:val="22"/>
          <w:szCs w:val="22"/>
        </w:rPr>
        <w:t xml:space="preserve">Wynagrodzenie, o którym mowa w ust. 1 za wykonanie Przedmiotu Umowy określonego w § 2 ust. 1 Umowy ustala się na kwotę </w:t>
      </w:r>
      <w:r w:rsidRPr="00EE2B80">
        <w:rPr>
          <w:rFonts w:ascii="Arial" w:hAnsi="Arial" w:cs="Arial"/>
          <w:b/>
          <w:sz w:val="22"/>
          <w:szCs w:val="22"/>
        </w:rPr>
        <w:t xml:space="preserve">brutto </w:t>
      </w:r>
      <w:r w:rsidR="002100C9" w:rsidRPr="00EE2B80">
        <w:rPr>
          <w:rFonts w:ascii="Arial" w:hAnsi="Arial" w:cs="Arial"/>
          <w:b/>
          <w:sz w:val="22"/>
          <w:szCs w:val="22"/>
        </w:rPr>
        <w:t>………</w:t>
      </w:r>
      <w:r w:rsidR="007C0789" w:rsidRPr="00EE2B80">
        <w:rPr>
          <w:rFonts w:ascii="Arial" w:hAnsi="Arial" w:cs="Arial"/>
          <w:b/>
          <w:sz w:val="22"/>
          <w:szCs w:val="22"/>
        </w:rPr>
        <w:t xml:space="preserve"> </w:t>
      </w:r>
      <w:r w:rsidRPr="00EE2B80">
        <w:rPr>
          <w:rFonts w:ascii="Arial" w:hAnsi="Arial" w:cs="Arial"/>
          <w:b/>
          <w:sz w:val="22"/>
          <w:szCs w:val="22"/>
        </w:rPr>
        <w:t>PLN</w:t>
      </w:r>
      <w:r w:rsidRPr="00EE2B80">
        <w:rPr>
          <w:rFonts w:ascii="Arial" w:hAnsi="Arial" w:cs="Arial"/>
          <w:sz w:val="22"/>
          <w:szCs w:val="22"/>
        </w:rPr>
        <w:t xml:space="preserve"> (słownie: </w:t>
      </w:r>
      <w:r w:rsidR="002100C9" w:rsidRPr="00EE2B80">
        <w:rPr>
          <w:rFonts w:ascii="Arial" w:hAnsi="Arial" w:cs="Arial"/>
          <w:sz w:val="22"/>
          <w:szCs w:val="22"/>
        </w:rPr>
        <w:t>…………</w:t>
      </w:r>
      <w:r w:rsidRPr="00EE2B80">
        <w:rPr>
          <w:rFonts w:ascii="Arial" w:hAnsi="Arial" w:cs="Arial"/>
          <w:sz w:val="22"/>
          <w:szCs w:val="22"/>
        </w:rPr>
        <w:t xml:space="preserve">), w tym podatek VAT </w:t>
      </w:r>
      <w:r w:rsidR="0098731D" w:rsidRPr="00EE2B80">
        <w:rPr>
          <w:rFonts w:ascii="Arial" w:hAnsi="Arial" w:cs="Arial"/>
          <w:sz w:val="22"/>
          <w:szCs w:val="22"/>
        </w:rPr>
        <w:t>…</w:t>
      </w:r>
      <w:r w:rsidRPr="00EE2B80">
        <w:rPr>
          <w:rFonts w:ascii="Arial" w:hAnsi="Arial" w:cs="Arial"/>
          <w:sz w:val="22"/>
          <w:szCs w:val="22"/>
        </w:rPr>
        <w:t>%.</w:t>
      </w:r>
    </w:p>
    <w:p w14:paraId="01AA2FA7" w14:textId="77777777" w:rsidR="00C2439F" w:rsidRPr="00EE2B80" w:rsidRDefault="00C2439F" w:rsidP="00C2439F">
      <w:pPr>
        <w:numPr>
          <w:ilvl w:val="0"/>
          <w:numId w:val="14"/>
        </w:numPr>
        <w:spacing w:line="300" w:lineRule="exact"/>
        <w:ind w:left="426" w:hanging="426"/>
        <w:jc w:val="both"/>
        <w:rPr>
          <w:rFonts w:ascii="Arial" w:hAnsi="Arial" w:cs="Arial"/>
          <w:sz w:val="22"/>
          <w:szCs w:val="22"/>
        </w:rPr>
      </w:pPr>
      <w:r w:rsidRPr="00EE2B80">
        <w:rPr>
          <w:rFonts w:ascii="Arial" w:hAnsi="Arial" w:cs="Arial"/>
          <w:sz w:val="22"/>
          <w:szCs w:val="22"/>
        </w:rPr>
        <w:lastRenderedPageBreak/>
        <w:t xml:space="preserve">Wynagrodzenie wymienione w ust. 2 obejmuje wszelkie koszty związane z kompleksowym wykonaniem przedmiotu Umowy, zgodnie z jej treścią oraz z zakresem określonym w § 2 Umowy. </w:t>
      </w:r>
    </w:p>
    <w:p w14:paraId="78F2C4C0" w14:textId="70CFE0CA" w:rsidR="00C2439F" w:rsidRPr="00EE2B80" w:rsidRDefault="00C2439F" w:rsidP="00C2439F">
      <w:pPr>
        <w:numPr>
          <w:ilvl w:val="0"/>
          <w:numId w:val="14"/>
        </w:numPr>
        <w:spacing w:line="300" w:lineRule="exact"/>
        <w:ind w:left="426" w:hanging="426"/>
        <w:jc w:val="both"/>
        <w:rPr>
          <w:rFonts w:ascii="Arial" w:hAnsi="Arial" w:cs="Arial"/>
          <w:sz w:val="22"/>
          <w:szCs w:val="22"/>
        </w:rPr>
      </w:pPr>
      <w:r w:rsidRPr="00EE2B80">
        <w:rPr>
          <w:rFonts w:ascii="Arial" w:hAnsi="Arial" w:cs="Arial"/>
          <w:sz w:val="22"/>
          <w:szCs w:val="22"/>
        </w:rPr>
        <w:t>Wykonawca oświadcza, że zapoznał się z terenem robót i opis</w:t>
      </w:r>
      <w:r w:rsidR="00A851AC" w:rsidRPr="00EE2B80">
        <w:rPr>
          <w:rFonts w:ascii="Arial" w:hAnsi="Arial" w:cs="Arial"/>
          <w:sz w:val="22"/>
          <w:szCs w:val="22"/>
        </w:rPr>
        <w:t>em</w:t>
      </w:r>
      <w:r w:rsidRPr="00EE2B80">
        <w:rPr>
          <w:rFonts w:ascii="Arial" w:hAnsi="Arial" w:cs="Arial"/>
          <w:sz w:val="22"/>
          <w:szCs w:val="22"/>
        </w:rPr>
        <w:t xml:space="preserve"> przedmiot</w:t>
      </w:r>
      <w:r w:rsidR="00A851AC" w:rsidRPr="00EE2B80">
        <w:rPr>
          <w:rFonts w:ascii="Arial" w:hAnsi="Arial" w:cs="Arial"/>
          <w:sz w:val="22"/>
          <w:szCs w:val="22"/>
        </w:rPr>
        <w:t>u</w:t>
      </w:r>
      <w:r w:rsidRPr="00EE2B80">
        <w:rPr>
          <w:rFonts w:ascii="Arial" w:hAnsi="Arial" w:cs="Arial"/>
          <w:sz w:val="22"/>
          <w:szCs w:val="22"/>
        </w:rPr>
        <w:t xml:space="preserve"> zamówienia oraz wykorzystał wszelkie środki mające na celu ustalenie wynagrodzenia obejmującego roboty związane z wykonaniem przedmiotu Umowy.</w:t>
      </w:r>
    </w:p>
    <w:p w14:paraId="1472E49A" w14:textId="77777777" w:rsidR="00C2439F" w:rsidRPr="00EE2B80" w:rsidRDefault="00C2439F" w:rsidP="00C2439F">
      <w:pPr>
        <w:numPr>
          <w:ilvl w:val="0"/>
          <w:numId w:val="14"/>
        </w:numPr>
        <w:spacing w:line="300" w:lineRule="exact"/>
        <w:ind w:left="426" w:hanging="426"/>
        <w:jc w:val="both"/>
        <w:rPr>
          <w:rFonts w:ascii="Arial" w:hAnsi="Arial" w:cs="Arial"/>
          <w:sz w:val="22"/>
          <w:szCs w:val="22"/>
        </w:rPr>
      </w:pPr>
      <w:r w:rsidRPr="00EE2B80">
        <w:rPr>
          <w:rFonts w:ascii="Arial" w:hAnsi="Arial" w:cs="Arial"/>
          <w:sz w:val="22"/>
          <w:szCs w:val="22"/>
        </w:rPr>
        <w:t>Wynagrodzenie wymienione w ust. 2 obejmuje ryzyko i odpowiedzialność Wykonawcy z tytułu sprawdzenia przedmiarów stanowiących podstawę złożenia przez Wykonawcę oferty. Żadne błędy obmiarowe, pominięcie, brak rozpoznania i doprecyzowania rozwiązań projektowych lub innych kosztów związanych z realizacją przedmiotu Umowy nie mogą być podstawą do żądania zmiany tego wynagrodzenia.</w:t>
      </w:r>
    </w:p>
    <w:p w14:paraId="62E8EC30" w14:textId="1EE20846" w:rsidR="0022034F" w:rsidRPr="00497BF9" w:rsidRDefault="00C2439F" w:rsidP="00234179">
      <w:pPr>
        <w:numPr>
          <w:ilvl w:val="0"/>
          <w:numId w:val="14"/>
        </w:numPr>
        <w:spacing w:line="300" w:lineRule="exact"/>
        <w:ind w:left="426" w:hanging="426"/>
        <w:jc w:val="both"/>
        <w:rPr>
          <w:rFonts w:ascii="Arial" w:hAnsi="Arial" w:cs="Arial"/>
          <w:b/>
          <w:sz w:val="22"/>
          <w:szCs w:val="22"/>
        </w:rPr>
      </w:pPr>
      <w:r w:rsidRPr="00497BF9">
        <w:rPr>
          <w:rFonts w:ascii="Arial" w:hAnsi="Arial" w:cs="Arial"/>
          <w:sz w:val="22"/>
          <w:szCs w:val="22"/>
        </w:rPr>
        <w:t>Wynagrodzenie za wykonanie robót dodatkowych i zamiennych, o których mowa w § 2 ust. 9 oraz  § 1</w:t>
      </w:r>
      <w:r w:rsidR="00F87767">
        <w:rPr>
          <w:rFonts w:ascii="Arial" w:hAnsi="Arial" w:cs="Arial"/>
          <w:sz w:val="22"/>
          <w:szCs w:val="22"/>
        </w:rPr>
        <w:t>2</w:t>
      </w:r>
      <w:r w:rsidRPr="00497BF9">
        <w:rPr>
          <w:rFonts w:ascii="Arial" w:hAnsi="Arial" w:cs="Arial"/>
          <w:sz w:val="22"/>
          <w:szCs w:val="22"/>
        </w:rPr>
        <w:t xml:space="preserve"> </w:t>
      </w:r>
      <w:r w:rsidR="006B7A36" w:rsidRPr="00497BF9">
        <w:rPr>
          <w:rFonts w:ascii="Arial" w:hAnsi="Arial" w:cs="Arial"/>
          <w:sz w:val="22"/>
          <w:szCs w:val="22"/>
        </w:rPr>
        <w:t xml:space="preserve">ust. 6 </w:t>
      </w:r>
      <w:r w:rsidRPr="00497BF9">
        <w:rPr>
          <w:rFonts w:ascii="Arial" w:hAnsi="Arial" w:cs="Arial"/>
          <w:sz w:val="22"/>
          <w:szCs w:val="22"/>
        </w:rPr>
        <w:t xml:space="preserve">pkt </w:t>
      </w:r>
      <w:r w:rsidR="006B7A36" w:rsidRPr="00497BF9">
        <w:rPr>
          <w:rFonts w:ascii="Arial" w:hAnsi="Arial" w:cs="Arial"/>
          <w:sz w:val="22"/>
          <w:szCs w:val="22"/>
        </w:rPr>
        <w:t>1</w:t>
      </w:r>
      <w:r w:rsidRPr="00497BF9">
        <w:rPr>
          <w:rFonts w:ascii="Arial" w:hAnsi="Arial" w:cs="Arial"/>
          <w:sz w:val="22"/>
          <w:szCs w:val="22"/>
        </w:rPr>
        <w:t xml:space="preserve">4 Umowy, wyliczone będzie według stawek i cen </w:t>
      </w:r>
      <w:r w:rsidR="00234179" w:rsidRPr="00497BF9">
        <w:rPr>
          <w:rFonts w:ascii="Arial" w:hAnsi="Arial" w:cs="Arial"/>
          <w:sz w:val="22"/>
          <w:szCs w:val="22"/>
        </w:rPr>
        <w:t xml:space="preserve">zaoferowanych </w:t>
      </w:r>
      <w:r w:rsidRPr="00497BF9">
        <w:rPr>
          <w:rFonts w:ascii="Arial" w:hAnsi="Arial" w:cs="Arial"/>
          <w:sz w:val="22"/>
          <w:szCs w:val="22"/>
        </w:rPr>
        <w:t>w kosztorysie ofertowym Wykonawcy</w:t>
      </w:r>
      <w:r w:rsidR="00234179" w:rsidRPr="00497BF9">
        <w:rPr>
          <w:rFonts w:ascii="Arial" w:hAnsi="Arial" w:cs="Arial"/>
          <w:sz w:val="22"/>
          <w:szCs w:val="22"/>
        </w:rPr>
        <w:t xml:space="preserve">, stanowiącym załącznik do zgłoszenia konieczności wykonania robót dodatkowych. </w:t>
      </w:r>
    </w:p>
    <w:p w14:paraId="6C97280D" w14:textId="77777777" w:rsidR="00497BF9" w:rsidRPr="00497BF9" w:rsidRDefault="00497BF9" w:rsidP="00497BF9">
      <w:pPr>
        <w:spacing w:line="300" w:lineRule="exact"/>
        <w:ind w:left="426"/>
        <w:jc w:val="both"/>
        <w:rPr>
          <w:rFonts w:ascii="Arial" w:hAnsi="Arial" w:cs="Arial"/>
          <w:b/>
          <w:sz w:val="22"/>
          <w:szCs w:val="22"/>
        </w:rPr>
      </w:pPr>
    </w:p>
    <w:p w14:paraId="4415D873" w14:textId="1A13712F" w:rsidR="00A6623D" w:rsidRPr="00EE2B80" w:rsidRDefault="00A6623D" w:rsidP="00C2439F">
      <w:pPr>
        <w:spacing w:line="300" w:lineRule="exact"/>
        <w:jc w:val="center"/>
        <w:rPr>
          <w:rFonts w:ascii="Arial" w:hAnsi="Arial" w:cs="Arial"/>
          <w:sz w:val="22"/>
          <w:szCs w:val="22"/>
        </w:rPr>
      </w:pPr>
      <w:r w:rsidRPr="00EE2B80">
        <w:rPr>
          <w:rFonts w:ascii="Arial" w:hAnsi="Arial" w:cs="Arial"/>
          <w:b/>
          <w:sz w:val="22"/>
          <w:szCs w:val="22"/>
        </w:rPr>
        <w:t>§ 1</w:t>
      </w:r>
      <w:r w:rsidR="0066329B">
        <w:rPr>
          <w:rFonts w:ascii="Arial" w:hAnsi="Arial" w:cs="Arial"/>
          <w:b/>
          <w:sz w:val="22"/>
          <w:szCs w:val="22"/>
        </w:rPr>
        <w:t>6</w:t>
      </w:r>
    </w:p>
    <w:p w14:paraId="40602956" w14:textId="0F155B3F" w:rsidR="00BB04D3" w:rsidRPr="00EE2B80" w:rsidRDefault="00BB04D3" w:rsidP="00C2439F">
      <w:pPr>
        <w:numPr>
          <w:ilvl w:val="0"/>
          <w:numId w:val="65"/>
        </w:numPr>
        <w:tabs>
          <w:tab w:val="num" w:pos="-993"/>
        </w:tabs>
        <w:spacing w:line="300" w:lineRule="exact"/>
        <w:jc w:val="both"/>
        <w:rPr>
          <w:rFonts w:ascii="Arial" w:hAnsi="Arial" w:cs="Arial"/>
          <w:sz w:val="22"/>
          <w:szCs w:val="22"/>
        </w:rPr>
      </w:pPr>
      <w:bookmarkStart w:id="5" w:name="_Hlk98830898"/>
      <w:r w:rsidRPr="00EE2B80">
        <w:rPr>
          <w:rFonts w:ascii="Arial" w:hAnsi="Arial" w:cs="Arial"/>
          <w:sz w:val="22"/>
          <w:szCs w:val="22"/>
        </w:rPr>
        <w:t xml:space="preserve">Wynagrodzenie ustalone w § 15 ust. </w:t>
      </w:r>
      <w:r w:rsidR="00A851AC" w:rsidRPr="00EE2B80">
        <w:rPr>
          <w:rFonts w:ascii="Arial" w:hAnsi="Arial" w:cs="Arial"/>
          <w:sz w:val="22"/>
          <w:szCs w:val="22"/>
        </w:rPr>
        <w:t>2</w:t>
      </w:r>
      <w:r w:rsidRPr="00EE2B80">
        <w:rPr>
          <w:rFonts w:ascii="Arial" w:hAnsi="Arial" w:cs="Arial"/>
          <w:sz w:val="22"/>
          <w:szCs w:val="22"/>
        </w:rPr>
        <w:t xml:space="preserve"> umowy płatne będzie w następujący sposób:</w:t>
      </w:r>
    </w:p>
    <w:p w14:paraId="441EAE4B" w14:textId="77777777" w:rsidR="00BB04D3" w:rsidRPr="00EE2B80" w:rsidRDefault="00BB04D3" w:rsidP="00C2439F">
      <w:pPr>
        <w:numPr>
          <w:ilvl w:val="0"/>
          <w:numId w:val="66"/>
        </w:numPr>
        <w:spacing w:line="300" w:lineRule="exact"/>
        <w:jc w:val="both"/>
        <w:rPr>
          <w:rFonts w:ascii="Arial" w:hAnsi="Arial" w:cs="Arial"/>
          <w:sz w:val="22"/>
          <w:szCs w:val="22"/>
        </w:rPr>
      </w:pPr>
      <w:r w:rsidRPr="00EE2B80">
        <w:rPr>
          <w:rFonts w:ascii="Arial" w:hAnsi="Arial" w:cs="Arial"/>
          <w:sz w:val="22"/>
          <w:szCs w:val="22"/>
        </w:rPr>
        <w:t xml:space="preserve">50 % wynagrodzenia o którym mowa w § 15 ust. 1 – po dostarczeniu </w:t>
      </w:r>
      <w:r w:rsidRPr="00EE2B80">
        <w:rPr>
          <w:rFonts w:ascii="Arial" w:hAnsi="Arial" w:cs="Arial"/>
          <w:bCs/>
          <w:iCs/>
          <w:sz w:val="22"/>
          <w:szCs w:val="22"/>
          <w:lang w:val="x-none"/>
        </w:rPr>
        <w:t xml:space="preserve">jednostki kogeneracyjnej </w:t>
      </w:r>
      <w:r w:rsidRPr="00EE2B80">
        <w:rPr>
          <w:rFonts w:ascii="Arial" w:hAnsi="Arial" w:cs="Arial"/>
          <w:sz w:val="22"/>
          <w:szCs w:val="22"/>
        </w:rPr>
        <w:t xml:space="preserve"> i podpisaniu przez Zamawiającego protokołu odbioru częściowego dostawy jednostki kogeneracyjnej, na podstawie faktury przejściowej,</w:t>
      </w:r>
    </w:p>
    <w:p w14:paraId="68115C38" w14:textId="77777777" w:rsidR="00BB04D3" w:rsidRPr="00EE2B80" w:rsidRDefault="00BB04D3" w:rsidP="00C2439F">
      <w:pPr>
        <w:numPr>
          <w:ilvl w:val="0"/>
          <w:numId w:val="66"/>
        </w:numPr>
        <w:spacing w:line="300" w:lineRule="exact"/>
        <w:jc w:val="both"/>
        <w:rPr>
          <w:rFonts w:ascii="Arial" w:hAnsi="Arial" w:cs="Arial"/>
          <w:sz w:val="22"/>
          <w:szCs w:val="22"/>
        </w:rPr>
      </w:pPr>
      <w:r w:rsidRPr="00EE2B80">
        <w:rPr>
          <w:rFonts w:ascii="Arial" w:hAnsi="Arial" w:cs="Arial"/>
          <w:sz w:val="22"/>
          <w:szCs w:val="22"/>
        </w:rPr>
        <w:t>50 % wynagrodzenia o którym mowa w § 15 ust. 1 – po dokonaniu Odbioru Końcowego całości przedmiotu umowy przez Zamawiającego, na podstawie faktury końcowej.</w:t>
      </w:r>
    </w:p>
    <w:p w14:paraId="7D0BBC89" w14:textId="77777777" w:rsidR="00BB04D3" w:rsidRPr="00EE2B80" w:rsidRDefault="00BB04D3"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Wykonawca wystawi fakturę przejściową pod warunkiem, że Wykonawca sporządzi i dostarczy Zamawiającemu wniosek o płatność i Zamawiający wystawi Przejściowe Świadectwo Płatności.</w:t>
      </w:r>
    </w:p>
    <w:p w14:paraId="464CDF10" w14:textId="77777777" w:rsidR="00BB04D3" w:rsidRPr="00EE2B80" w:rsidRDefault="00BB04D3"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Do wniosku o Przejściowe Świadectwo Płatności, Wykonawca zobowiązany jest dołączyć: </w:t>
      </w:r>
    </w:p>
    <w:p w14:paraId="0E163611" w14:textId="73AA2B3B" w:rsidR="00BB04D3" w:rsidRPr="00EE2B80" w:rsidRDefault="00BB04D3" w:rsidP="00C2439F">
      <w:pPr>
        <w:numPr>
          <w:ilvl w:val="0"/>
          <w:numId w:val="37"/>
        </w:numPr>
        <w:spacing w:line="300" w:lineRule="exact"/>
        <w:jc w:val="both"/>
        <w:rPr>
          <w:rFonts w:ascii="Arial" w:hAnsi="Arial" w:cs="Arial"/>
          <w:sz w:val="22"/>
          <w:szCs w:val="22"/>
        </w:rPr>
      </w:pPr>
      <w:r w:rsidRPr="00EE2B80">
        <w:rPr>
          <w:rFonts w:ascii="Arial" w:hAnsi="Arial" w:cs="Arial"/>
          <w:sz w:val="22"/>
          <w:szCs w:val="22"/>
        </w:rPr>
        <w:t>protokół odbioru jednostki kogeneracyjnej,</w:t>
      </w:r>
    </w:p>
    <w:p w14:paraId="0524E812" w14:textId="0CEE6B00" w:rsidR="00BB04D3" w:rsidRPr="00EE2B80" w:rsidRDefault="00BB04D3" w:rsidP="00C2439F">
      <w:pPr>
        <w:numPr>
          <w:ilvl w:val="0"/>
          <w:numId w:val="37"/>
        </w:numPr>
        <w:spacing w:line="300" w:lineRule="exact"/>
        <w:jc w:val="both"/>
        <w:rPr>
          <w:rFonts w:ascii="Arial" w:hAnsi="Arial" w:cs="Arial"/>
          <w:sz w:val="22"/>
          <w:szCs w:val="22"/>
        </w:rPr>
      </w:pPr>
      <w:r w:rsidRPr="00EE2B80">
        <w:rPr>
          <w:rFonts w:ascii="Arial" w:hAnsi="Arial" w:cs="Arial"/>
          <w:sz w:val="22"/>
          <w:szCs w:val="22"/>
        </w:rPr>
        <w:t>dowody zapłaty należności wymagalnych Podwykonawcom i oryginały oświadczeń, o których mowa w § 1</w:t>
      </w:r>
      <w:r w:rsidR="0066329B">
        <w:rPr>
          <w:rFonts w:ascii="Arial" w:hAnsi="Arial" w:cs="Arial"/>
          <w:sz w:val="22"/>
          <w:szCs w:val="22"/>
        </w:rPr>
        <w:t>2</w:t>
      </w:r>
      <w:r w:rsidRPr="00EE2B80">
        <w:rPr>
          <w:rFonts w:ascii="Arial" w:hAnsi="Arial" w:cs="Arial"/>
          <w:sz w:val="22"/>
          <w:szCs w:val="22"/>
        </w:rPr>
        <w:t xml:space="preserve"> ust. </w:t>
      </w:r>
      <w:r w:rsidR="00A851AC" w:rsidRPr="00EE2B80">
        <w:rPr>
          <w:rFonts w:ascii="Arial" w:hAnsi="Arial" w:cs="Arial"/>
          <w:sz w:val="22"/>
          <w:szCs w:val="22"/>
        </w:rPr>
        <w:t>6</w:t>
      </w:r>
      <w:r w:rsidRPr="00EE2B80">
        <w:rPr>
          <w:rFonts w:ascii="Arial" w:hAnsi="Arial" w:cs="Arial"/>
          <w:sz w:val="22"/>
          <w:szCs w:val="22"/>
        </w:rPr>
        <w:t xml:space="preserve"> pkt </w:t>
      </w:r>
      <w:r w:rsidR="00A851AC" w:rsidRPr="00EE2B80">
        <w:rPr>
          <w:rFonts w:ascii="Arial" w:hAnsi="Arial" w:cs="Arial"/>
          <w:sz w:val="22"/>
          <w:szCs w:val="22"/>
        </w:rPr>
        <w:t>13</w:t>
      </w:r>
      <w:r w:rsidRPr="00EE2B80">
        <w:rPr>
          <w:rFonts w:ascii="Arial" w:hAnsi="Arial" w:cs="Arial"/>
          <w:sz w:val="22"/>
          <w:szCs w:val="22"/>
        </w:rPr>
        <w:t>.</w:t>
      </w:r>
    </w:p>
    <w:bookmarkEnd w:id="5"/>
    <w:p w14:paraId="70BC36A6" w14:textId="47911151"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Przejściowe Świadectwo Płatności nie zostanie wystawione, </w:t>
      </w:r>
      <w:bookmarkStart w:id="6" w:name="_Hlk98837185"/>
      <w:r w:rsidRPr="00EE2B80">
        <w:rPr>
          <w:rFonts w:ascii="Arial" w:hAnsi="Arial" w:cs="Arial"/>
          <w:sz w:val="22"/>
          <w:szCs w:val="22"/>
        </w:rPr>
        <w:t xml:space="preserve">jeżeli dostarczone dokumenty o których mowa w ust. </w:t>
      </w:r>
      <w:r w:rsidR="00BB04D3" w:rsidRPr="00EE2B80">
        <w:rPr>
          <w:rFonts w:ascii="Arial" w:hAnsi="Arial" w:cs="Arial"/>
          <w:sz w:val="22"/>
          <w:szCs w:val="22"/>
        </w:rPr>
        <w:t>3</w:t>
      </w:r>
      <w:r w:rsidRPr="00EE2B80">
        <w:rPr>
          <w:rFonts w:ascii="Arial" w:hAnsi="Arial" w:cs="Arial"/>
          <w:sz w:val="22"/>
          <w:szCs w:val="22"/>
        </w:rPr>
        <w:t>, są niekompletne lub błędne</w:t>
      </w:r>
      <w:r w:rsidR="00BB04D3" w:rsidRPr="00EE2B80">
        <w:rPr>
          <w:rFonts w:ascii="Arial" w:hAnsi="Arial" w:cs="Arial"/>
          <w:sz w:val="22"/>
          <w:szCs w:val="22"/>
        </w:rPr>
        <w:t>.</w:t>
      </w:r>
      <w:r w:rsidRPr="00EE2B80">
        <w:rPr>
          <w:rFonts w:ascii="Arial" w:hAnsi="Arial" w:cs="Arial"/>
          <w:sz w:val="22"/>
          <w:szCs w:val="22"/>
        </w:rPr>
        <w:t xml:space="preserve"> </w:t>
      </w:r>
    </w:p>
    <w:bookmarkEnd w:id="6"/>
    <w:p w14:paraId="45B40362" w14:textId="77777777"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Wykonawca wystawi fakturę końcową pod warunkiem, że Wykonawca sporządzi i dostarczy Zamawiającemu wniosek o płatność i Zamawiający wystawi Końcowe Świadectwo Płatności, w którym określony zostanie zakres rzeczowo-finansowy, w podziale na obiekty i roboty budowlane.</w:t>
      </w:r>
    </w:p>
    <w:p w14:paraId="25F29BA6" w14:textId="77777777"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Do wniosku o Końcowe Świadectwo Płatności, Wykonawca zobowiązany jest dołączyć: </w:t>
      </w:r>
    </w:p>
    <w:p w14:paraId="6749E8FF" w14:textId="77777777" w:rsidR="008E375C" w:rsidRPr="00EE2B80" w:rsidRDefault="008E375C" w:rsidP="00C2439F">
      <w:pPr>
        <w:numPr>
          <w:ilvl w:val="0"/>
          <w:numId w:val="38"/>
        </w:numPr>
        <w:spacing w:line="300" w:lineRule="exact"/>
        <w:jc w:val="both"/>
        <w:rPr>
          <w:rFonts w:ascii="Arial" w:hAnsi="Arial" w:cs="Arial"/>
          <w:sz w:val="22"/>
          <w:szCs w:val="22"/>
        </w:rPr>
      </w:pPr>
      <w:r w:rsidRPr="00EE2B80">
        <w:rPr>
          <w:rFonts w:ascii="Arial" w:hAnsi="Arial" w:cs="Arial"/>
          <w:sz w:val="22"/>
          <w:szCs w:val="22"/>
        </w:rPr>
        <w:t>protokoły odbiorów częściowych (jeśli zostały sporządzone), robót zanikających i ulegających zakryciu (jeśli zostały sporządzone),</w:t>
      </w:r>
    </w:p>
    <w:p w14:paraId="575198D4" w14:textId="2C5FE977" w:rsidR="008E375C" w:rsidRPr="00EE2B80" w:rsidRDefault="008E375C" w:rsidP="00C2439F">
      <w:pPr>
        <w:numPr>
          <w:ilvl w:val="0"/>
          <w:numId w:val="38"/>
        </w:numPr>
        <w:spacing w:line="300" w:lineRule="exact"/>
        <w:jc w:val="both"/>
        <w:rPr>
          <w:rFonts w:ascii="Arial" w:hAnsi="Arial" w:cs="Arial"/>
          <w:sz w:val="22"/>
          <w:szCs w:val="22"/>
        </w:rPr>
      </w:pPr>
      <w:r w:rsidRPr="00EE2B80">
        <w:rPr>
          <w:rFonts w:ascii="Arial" w:hAnsi="Arial" w:cs="Arial"/>
          <w:sz w:val="22"/>
          <w:szCs w:val="22"/>
        </w:rPr>
        <w:t xml:space="preserve">Protokół </w:t>
      </w:r>
      <w:r w:rsidR="00A31786" w:rsidRPr="00EE2B80">
        <w:rPr>
          <w:rFonts w:ascii="Arial" w:hAnsi="Arial" w:cs="Arial"/>
          <w:sz w:val="22"/>
          <w:szCs w:val="22"/>
        </w:rPr>
        <w:t>Odbioru Końcowego Przedmiotu Umowy</w:t>
      </w:r>
      <w:r w:rsidRPr="00EE2B80">
        <w:rPr>
          <w:rFonts w:ascii="Arial" w:hAnsi="Arial" w:cs="Arial"/>
          <w:sz w:val="22"/>
          <w:szCs w:val="22"/>
        </w:rPr>
        <w:t>,</w:t>
      </w:r>
    </w:p>
    <w:p w14:paraId="7060EA55" w14:textId="6441BC9A" w:rsidR="008E375C" w:rsidRPr="00EE2B80" w:rsidRDefault="008E375C" w:rsidP="00C2439F">
      <w:pPr>
        <w:numPr>
          <w:ilvl w:val="0"/>
          <w:numId w:val="38"/>
        </w:numPr>
        <w:spacing w:line="300" w:lineRule="exact"/>
        <w:jc w:val="both"/>
        <w:rPr>
          <w:rFonts w:ascii="Arial" w:hAnsi="Arial" w:cs="Arial"/>
          <w:sz w:val="22"/>
          <w:szCs w:val="22"/>
        </w:rPr>
      </w:pPr>
      <w:r w:rsidRPr="00EE2B80">
        <w:rPr>
          <w:rFonts w:ascii="Arial" w:hAnsi="Arial" w:cs="Arial"/>
          <w:sz w:val="22"/>
          <w:szCs w:val="22"/>
        </w:rPr>
        <w:t>dowody zapłaty Podwykonawcom i oryginały oświadczeń, o których mowa w § 1</w:t>
      </w:r>
      <w:r w:rsidR="008A309F">
        <w:rPr>
          <w:rFonts w:ascii="Arial" w:hAnsi="Arial" w:cs="Arial"/>
          <w:sz w:val="22"/>
          <w:szCs w:val="22"/>
        </w:rPr>
        <w:t>2</w:t>
      </w:r>
      <w:r w:rsidRPr="00EE2B80">
        <w:rPr>
          <w:rFonts w:ascii="Arial" w:hAnsi="Arial" w:cs="Arial"/>
          <w:sz w:val="22"/>
          <w:szCs w:val="22"/>
        </w:rPr>
        <w:t xml:space="preserve"> ust. </w:t>
      </w:r>
      <w:r w:rsidR="008A309F">
        <w:rPr>
          <w:rFonts w:ascii="Arial" w:hAnsi="Arial" w:cs="Arial"/>
          <w:sz w:val="22"/>
          <w:szCs w:val="22"/>
        </w:rPr>
        <w:t>6</w:t>
      </w:r>
      <w:r w:rsidRPr="00EE2B80">
        <w:rPr>
          <w:rFonts w:ascii="Arial" w:hAnsi="Arial" w:cs="Arial"/>
          <w:sz w:val="22"/>
          <w:szCs w:val="22"/>
        </w:rPr>
        <w:t xml:space="preserve"> pkt </w:t>
      </w:r>
      <w:r w:rsidR="00207507" w:rsidRPr="00EE2B80">
        <w:rPr>
          <w:rFonts w:ascii="Arial" w:hAnsi="Arial" w:cs="Arial"/>
          <w:sz w:val="22"/>
          <w:szCs w:val="22"/>
        </w:rPr>
        <w:t>1</w:t>
      </w:r>
      <w:r w:rsidR="008A309F">
        <w:rPr>
          <w:rFonts w:ascii="Arial" w:hAnsi="Arial" w:cs="Arial"/>
          <w:sz w:val="22"/>
          <w:szCs w:val="22"/>
        </w:rPr>
        <w:t>3</w:t>
      </w:r>
      <w:r w:rsidRPr="00EE2B80">
        <w:rPr>
          <w:rFonts w:ascii="Arial" w:hAnsi="Arial" w:cs="Arial"/>
          <w:sz w:val="22"/>
          <w:szCs w:val="22"/>
        </w:rPr>
        <w:t>,</w:t>
      </w:r>
    </w:p>
    <w:p w14:paraId="510ABF9B" w14:textId="5125F571"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Końcowe Świadectwo Płatności nie zostanie wystawione, jeżeli dostarczone dokumenty o których mowa w ust. 6, są niekompletne lub błędne oraz Wykonawca nie uzyskał </w:t>
      </w:r>
      <w:r w:rsidR="00B01F77" w:rsidRPr="00EE2B80">
        <w:rPr>
          <w:rFonts w:ascii="Arial" w:hAnsi="Arial" w:cs="Arial"/>
          <w:sz w:val="22"/>
          <w:szCs w:val="22"/>
        </w:rPr>
        <w:t xml:space="preserve">Protokołu </w:t>
      </w:r>
      <w:r w:rsidR="00C562F7" w:rsidRPr="00EE2B80">
        <w:rPr>
          <w:rFonts w:ascii="Arial" w:hAnsi="Arial" w:cs="Arial"/>
          <w:sz w:val="22"/>
          <w:szCs w:val="22"/>
        </w:rPr>
        <w:lastRenderedPageBreak/>
        <w:t>Odbioru Końcowego Przedmiotu Umowy</w:t>
      </w:r>
      <w:r w:rsidRPr="00EE2B80">
        <w:rPr>
          <w:rFonts w:ascii="Arial" w:hAnsi="Arial" w:cs="Arial"/>
          <w:sz w:val="22"/>
          <w:szCs w:val="22"/>
        </w:rPr>
        <w:t>, a także nie potwierdzi całkowitego rozliczenia z Podwykonawcami.</w:t>
      </w:r>
    </w:p>
    <w:p w14:paraId="2465798C" w14:textId="45CFB3B4"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Termin zapłaty prawidłowo wystawionej faktury wynosi </w:t>
      </w:r>
      <w:r w:rsidR="00061298" w:rsidRPr="00EE2B80">
        <w:rPr>
          <w:rFonts w:ascii="Arial" w:hAnsi="Arial" w:cs="Arial"/>
          <w:sz w:val="22"/>
          <w:szCs w:val="22"/>
        </w:rPr>
        <w:t xml:space="preserve">do </w:t>
      </w:r>
      <w:r w:rsidRPr="00EE2B80">
        <w:rPr>
          <w:rFonts w:ascii="Arial" w:hAnsi="Arial" w:cs="Arial"/>
          <w:sz w:val="22"/>
          <w:szCs w:val="22"/>
        </w:rPr>
        <w:t xml:space="preserve">30 dni licząc od daty jej doręczenia Zamawiającemu. </w:t>
      </w:r>
    </w:p>
    <w:p w14:paraId="63F4BA56" w14:textId="77777777"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Płatności za faktury dokonywane będą przelewem na konto Wykonawcy wskazane na fakturze. </w:t>
      </w:r>
    </w:p>
    <w:p w14:paraId="3E9D6436" w14:textId="77777777"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Datą zapłaty jest dzień obciążenia rachunku Zamawiającego. </w:t>
      </w:r>
    </w:p>
    <w:p w14:paraId="371A45D5" w14:textId="77777777"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 xml:space="preserve">Zamawiający nie przewiduje udzielania zaliczek. </w:t>
      </w:r>
    </w:p>
    <w:p w14:paraId="05F5CA88" w14:textId="77777777" w:rsidR="008E375C" w:rsidRPr="00EE2B80" w:rsidRDefault="008E375C" w:rsidP="00C2439F">
      <w:pPr>
        <w:numPr>
          <w:ilvl w:val="0"/>
          <w:numId w:val="65"/>
        </w:numPr>
        <w:tabs>
          <w:tab w:val="num" w:pos="-993"/>
        </w:tabs>
        <w:spacing w:line="300" w:lineRule="exact"/>
        <w:jc w:val="both"/>
        <w:rPr>
          <w:rFonts w:ascii="Arial" w:hAnsi="Arial" w:cs="Arial"/>
          <w:sz w:val="22"/>
          <w:szCs w:val="22"/>
        </w:rPr>
      </w:pPr>
      <w:r w:rsidRPr="00EE2B80">
        <w:rPr>
          <w:rFonts w:ascii="Arial" w:hAnsi="Arial" w:cs="Arial"/>
          <w:sz w:val="22"/>
          <w:szCs w:val="22"/>
        </w:rPr>
        <w:t>Zamawiający zastrzega sobie prawo żądania na każdym etapie realizacji umowy dowodu zapłaty wymagalnych należności Podwykonawców, przed dokonaniem zapłaty należności Wykonawcy.</w:t>
      </w:r>
    </w:p>
    <w:p w14:paraId="3D4EABDD" w14:textId="77777777" w:rsidR="008E375C" w:rsidRPr="00EE2B80" w:rsidRDefault="008E375C" w:rsidP="00C2439F">
      <w:pPr>
        <w:spacing w:line="300" w:lineRule="exact"/>
        <w:ind w:left="426"/>
        <w:jc w:val="both"/>
        <w:rPr>
          <w:rFonts w:ascii="Arial" w:hAnsi="Arial" w:cs="Arial"/>
          <w:sz w:val="22"/>
          <w:szCs w:val="22"/>
        </w:rPr>
      </w:pPr>
    </w:p>
    <w:p w14:paraId="14303F48" w14:textId="77777777" w:rsidR="003B7E72" w:rsidRPr="00EE2B80" w:rsidRDefault="003B7E72" w:rsidP="003B7E72">
      <w:pPr>
        <w:spacing w:line="300" w:lineRule="exact"/>
        <w:ind w:left="426"/>
        <w:jc w:val="center"/>
        <w:rPr>
          <w:rFonts w:ascii="Arial" w:hAnsi="Arial" w:cs="Arial"/>
          <w:b/>
          <w:sz w:val="22"/>
          <w:szCs w:val="22"/>
        </w:rPr>
      </w:pPr>
      <w:r w:rsidRPr="00EE2B80">
        <w:rPr>
          <w:rFonts w:ascii="Arial" w:hAnsi="Arial" w:cs="Arial"/>
          <w:b/>
          <w:sz w:val="22"/>
          <w:szCs w:val="22"/>
        </w:rPr>
        <w:t>KLAUZULA WALORYZACYJNA</w:t>
      </w:r>
    </w:p>
    <w:p w14:paraId="19F86488" w14:textId="5E9797DA" w:rsidR="003B7E72" w:rsidRPr="00EE2B80" w:rsidRDefault="003B7E72" w:rsidP="003B7E72">
      <w:pPr>
        <w:spacing w:line="300" w:lineRule="exact"/>
        <w:ind w:left="426"/>
        <w:jc w:val="center"/>
        <w:rPr>
          <w:rFonts w:ascii="Arial" w:hAnsi="Arial" w:cs="Arial"/>
          <w:b/>
          <w:sz w:val="22"/>
          <w:szCs w:val="22"/>
        </w:rPr>
      </w:pPr>
      <w:r w:rsidRPr="00EE2B80">
        <w:rPr>
          <w:rFonts w:ascii="Arial" w:hAnsi="Arial" w:cs="Arial"/>
          <w:b/>
          <w:sz w:val="22"/>
          <w:szCs w:val="22"/>
        </w:rPr>
        <w:t>§ 1</w:t>
      </w:r>
      <w:r w:rsidR="008A309F">
        <w:rPr>
          <w:rFonts w:ascii="Arial" w:hAnsi="Arial" w:cs="Arial"/>
          <w:b/>
          <w:sz w:val="22"/>
          <w:szCs w:val="22"/>
        </w:rPr>
        <w:t>7</w:t>
      </w:r>
    </w:p>
    <w:p w14:paraId="693571CC" w14:textId="77777777" w:rsidR="003B7E72" w:rsidRPr="00EE2B80" w:rsidRDefault="003B7E72" w:rsidP="003B7E72">
      <w:pPr>
        <w:numPr>
          <w:ilvl w:val="0"/>
          <w:numId w:val="49"/>
        </w:numPr>
        <w:spacing w:line="300" w:lineRule="exact"/>
        <w:jc w:val="both"/>
        <w:rPr>
          <w:rFonts w:ascii="Arial" w:hAnsi="Arial" w:cs="Arial"/>
          <w:sz w:val="22"/>
          <w:szCs w:val="22"/>
        </w:rPr>
      </w:pPr>
      <w:r w:rsidRPr="00EE2B80">
        <w:rPr>
          <w:rFonts w:ascii="Arial" w:hAnsi="Arial" w:cs="Arial"/>
          <w:sz w:val="22"/>
          <w:szCs w:val="22"/>
        </w:rPr>
        <w:t>Dopuszczalna jest także zmiana Umowy, na zasadach wskazanych poniżej, w zakresie zmiany wysokości Wynagrodzenia (waloryzacji) należnego Wykonawcy, w przypadku zmiany cen materiałów lub kosztów związanych z realizacją Umowy.</w:t>
      </w:r>
    </w:p>
    <w:p w14:paraId="425B8862" w14:textId="77777777" w:rsidR="003B7E72" w:rsidRPr="00EE2B80" w:rsidRDefault="003B7E72" w:rsidP="003B7E72">
      <w:pPr>
        <w:numPr>
          <w:ilvl w:val="0"/>
          <w:numId w:val="49"/>
        </w:numPr>
        <w:spacing w:line="300" w:lineRule="exact"/>
        <w:jc w:val="both"/>
        <w:rPr>
          <w:rFonts w:ascii="Arial" w:hAnsi="Arial" w:cs="Arial"/>
          <w:sz w:val="22"/>
          <w:szCs w:val="22"/>
        </w:rPr>
      </w:pPr>
      <w:r w:rsidRPr="00EE2B80">
        <w:rPr>
          <w:rFonts w:ascii="Arial" w:hAnsi="Arial" w:cs="Arial"/>
          <w:sz w:val="22"/>
          <w:szCs w:val="22"/>
        </w:rPr>
        <w:t>W przypadku zmian cen materiałów lub kosztów związanych z realizacją niniejszej umowy, rozumianych jako wzrost lub obniżenie tych cen lub kosztów względem cen lub kosztów przyjętych w celu ustalenia wynagrodzenia Wykonawcy zawartego w ofercie, możliwa jest zmiana wysokości wynagrodzenia należnego Wykonawcy na następujących zasadach:</w:t>
      </w:r>
    </w:p>
    <w:p w14:paraId="4C8BF94F" w14:textId="77777777" w:rsidR="003B7E72" w:rsidRPr="00EE2B80" w:rsidRDefault="003B7E72" w:rsidP="003B7E72">
      <w:pPr>
        <w:numPr>
          <w:ilvl w:val="1"/>
          <w:numId w:val="49"/>
        </w:numPr>
        <w:spacing w:line="300" w:lineRule="exact"/>
        <w:jc w:val="both"/>
        <w:rPr>
          <w:rFonts w:ascii="Arial" w:hAnsi="Arial" w:cs="Arial"/>
          <w:sz w:val="22"/>
          <w:szCs w:val="22"/>
        </w:rPr>
      </w:pPr>
      <w:r w:rsidRPr="00EE2B80">
        <w:rPr>
          <w:rFonts w:ascii="Arial" w:hAnsi="Arial" w:cs="Arial"/>
          <w:sz w:val="22"/>
          <w:szCs w:val="22"/>
        </w:rPr>
        <w:t>Strony mogą wnioskować o zmianę wysokości wynagrodzenia Wykonawcy, w przypadku zmiany ceny materiałów lub kosztów związanych z realizacją niniejszej umowy po upływie sześciu miesięcy trwania niniejszej umowy;</w:t>
      </w:r>
    </w:p>
    <w:p w14:paraId="30E82025" w14:textId="77777777" w:rsidR="003B7E72" w:rsidRPr="00EE2B80" w:rsidRDefault="003B7E72" w:rsidP="003B7E72">
      <w:pPr>
        <w:numPr>
          <w:ilvl w:val="1"/>
          <w:numId w:val="49"/>
        </w:numPr>
        <w:spacing w:line="300" w:lineRule="exact"/>
        <w:jc w:val="both"/>
        <w:rPr>
          <w:rFonts w:ascii="Arial" w:hAnsi="Arial" w:cs="Arial"/>
          <w:sz w:val="22"/>
          <w:szCs w:val="22"/>
        </w:rPr>
      </w:pPr>
      <w:r w:rsidRPr="00EE2B80">
        <w:rPr>
          <w:rFonts w:ascii="Arial" w:hAnsi="Arial" w:cs="Arial"/>
          <w:sz w:val="22"/>
          <w:szCs w:val="22"/>
        </w:rPr>
        <w:t>Strony mogą wnioskować o zmianę wysokości wynagrodzenia Wykonawcy, w przypadku, gdy zmiana ceny materiałów lub kosztów związanych z realizacją niniejszej umowy, odnoszona do roku poprzedniego, przekroczy wysokość średniorocznego wskaźnika cen towarów i usług konsumpcyjnych ogółem, ogłaszanego w komunikacie Prezesa GUS, o którym mowa poniżej w lit. c);</w:t>
      </w:r>
    </w:p>
    <w:p w14:paraId="5425FA1D" w14:textId="77777777" w:rsidR="003B7E72" w:rsidRPr="00EE2B80" w:rsidRDefault="003B7E72" w:rsidP="003B7E72">
      <w:pPr>
        <w:numPr>
          <w:ilvl w:val="1"/>
          <w:numId w:val="49"/>
        </w:numPr>
        <w:spacing w:line="300" w:lineRule="exact"/>
        <w:jc w:val="both"/>
        <w:rPr>
          <w:rFonts w:ascii="Arial" w:hAnsi="Arial" w:cs="Arial"/>
          <w:sz w:val="22"/>
          <w:szCs w:val="22"/>
        </w:rPr>
      </w:pPr>
      <w:r w:rsidRPr="00EE2B80">
        <w:rPr>
          <w:rFonts w:ascii="Arial" w:hAnsi="Arial" w:cs="Arial"/>
          <w:sz w:val="22"/>
          <w:szCs w:val="22"/>
        </w:rPr>
        <w:t>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w:t>
      </w:r>
    </w:p>
    <w:p w14:paraId="4FF92019" w14:textId="77777777" w:rsidR="003B7E72" w:rsidRPr="00EE2B80" w:rsidRDefault="003B7E72" w:rsidP="003B7E72">
      <w:pPr>
        <w:numPr>
          <w:ilvl w:val="1"/>
          <w:numId w:val="49"/>
        </w:numPr>
        <w:spacing w:line="300" w:lineRule="exact"/>
        <w:jc w:val="both"/>
        <w:rPr>
          <w:rFonts w:ascii="Arial" w:hAnsi="Arial" w:cs="Arial"/>
          <w:sz w:val="22"/>
          <w:szCs w:val="22"/>
        </w:rPr>
      </w:pPr>
      <w:r w:rsidRPr="00EE2B80">
        <w:rPr>
          <w:rFonts w:ascii="Arial" w:hAnsi="Arial" w:cs="Arial"/>
          <w:sz w:val="22"/>
          <w:szCs w:val="22"/>
        </w:rPr>
        <w:t xml:space="preserve">warunkiem zmiany wynagrodzenia Wykonawcy będzie wykazanie przez daną Stronę umowy, że zmiana ceny materiałów lub kosztów związanych z realizacją niniejszej umowy, miała faktyczny wpływ na koszty wykonania przedmiotu umowy (w takim przypadku dana Strona zobowiązana jest do zwrócenia się do drugiej Strony z wnioskiem o zmianę wynagrodzenia); </w:t>
      </w:r>
    </w:p>
    <w:p w14:paraId="235138B3" w14:textId="77777777" w:rsidR="003B7E72" w:rsidRPr="00EE2B80" w:rsidRDefault="003B7E72" w:rsidP="003B7E72">
      <w:pPr>
        <w:numPr>
          <w:ilvl w:val="1"/>
          <w:numId w:val="49"/>
        </w:numPr>
        <w:spacing w:line="300" w:lineRule="exact"/>
        <w:jc w:val="both"/>
        <w:rPr>
          <w:rFonts w:ascii="Arial" w:hAnsi="Arial" w:cs="Arial"/>
          <w:sz w:val="22"/>
          <w:szCs w:val="22"/>
        </w:rPr>
      </w:pPr>
      <w:r w:rsidRPr="00EE2B80">
        <w:rPr>
          <w:rFonts w:ascii="Arial" w:hAnsi="Arial" w:cs="Arial"/>
          <w:sz w:val="22"/>
          <w:szCs w:val="22"/>
        </w:rPr>
        <w:t>łączna maksymalna wartość zmiany wynagrodzenia Wykonawcy może wynieść nie więcej niż 10% maksymalnego wynagrodzenia Wykonawcy ustalonego w umowie.</w:t>
      </w:r>
    </w:p>
    <w:p w14:paraId="3199A0F6" w14:textId="77777777" w:rsidR="003B7E72" w:rsidRPr="00EE2B80" w:rsidRDefault="003B7E72" w:rsidP="00C2439F">
      <w:pPr>
        <w:spacing w:line="300" w:lineRule="exact"/>
        <w:ind w:left="426"/>
        <w:jc w:val="both"/>
        <w:rPr>
          <w:rFonts w:ascii="Arial" w:hAnsi="Arial" w:cs="Arial"/>
          <w:sz w:val="22"/>
          <w:szCs w:val="22"/>
        </w:rPr>
      </w:pPr>
    </w:p>
    <w:p w14:paraId="2C49D3EC" w14:textId="77777777" w:rsidR="00D7573F" w:rsidRDefault="00D7573F" w:rsidP="00C2439F">
      <w:pPr>
        <w:spacing w:line="300" w:lineRule="exact"/>
        <w:jc w:val="center"/>
        <w:outlineLvl w:val="0"/>
        <w:rPr>
          <w:rFonts w:ascii="Arial" w:hAnsi="Arial" w:cs="Arial"/>
          <w:b/>
          <w:sz w:val="22"/>
          <w:szCs w:val="22"/>
        </w:rPr>
      </w:pPr>
    </w:p>
    <w:p w14:paraId="53B76B4E" w14:textId="77777777" w:rsidR="00D7573F" w:rsidRDefault="00D7573F" w:rsidP="00C2439F">
      <w:pPr>
        <w:spacing w:line="300" w:lineRule="exact"/>
        <w:jc w:val="center"/>
        <w:outlineLvl w:val="0"/>
        <w:rPr>
          <w:rFonts w:ascii="Arial" w:hAnsi="Arial" w:cs="Arial"/>
          <w:b/>
          <w:sz w:val="22"/>
          <w:szCs w:val="22"/>
        </w:rPr>
      </w:pPr>
    </w:p>
    <w:p w14:paraId="0FE94721" w14:textId="77777777" w:rsidR="00D7573F" w:rsidRDefault="00D7573F" w:rsidP="00C2439F">
      <w:pPr>
        <w:spacing w:line="300" w:lineRule="exact"/>
        <w:jc w:val="center"/>
        <w:outlineLvl w:val="0"/>
        <w:rPr>
          <w:rFonts w:ascii="Arial" w:hAnsi="Arial" w:cs="Arial"/>
          <w:b/>
          <w:sz w:val="22"/>
          <w:szCs w:val="22"/>
        </w:rPr>
      </w:pPr>
    </w:p>
    <w:p w14:paraId="43061A56" w14:textId="3E9C5EAF"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lastRenderedPageBreak/>
        <w:t>ODBIORY</w:t>
      </w:r>
    </w:p>
    <w:p w14:paraId="5C2D3D51" w14:textId="154625E7"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1</w:t>
      </w:r>
      <w:r w:rsidR="008A309F">
        <w:rPr>
          <w:rFonts w:ascii="Arial" w:hAnsi="Arial" w:cs="Arial"/>
          <w:b/>
          <w:sz w:val="22"/>
          <w:szCs w:val="22"/>
        </w:rPr>
        <w:t>8</w:t>
      </w:r>
    </w:p>
    <w:p w14:paraId="5FA90A1A" w14:textId="7DC4F4AF" w:rsidR="00A6623D" w:rsidRPr="00EE2B80" w:rsidRDefault="00A6623D" w:rsidP="00C2439F">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Odbiory robót dokonywane będą zgodnie z warunkami określonymi w</w:t>
      </w:r>
      <w:r w:rsidR="00EE5EC1" w:rsidRPr="00EE2B80">
        <w:rPr>
          <w:rFonts w:ascii="Arial" w:hAnsi="Arial" w:cs="Arial"/>
          <w:sz w:val="22"/>
          <w:szCs w:val="22"/>
        </w:rPr>
        <w:t xml:space="preserve"> </w:t>
      </w:r>
      <w:r w:rsidRPr="00EE2B80">
        <w:rPr>
          <w:rFonts w:ascii="Arial" w:hAnsi="Arial" w:cs="Arial"/>
          <w:sz w:val="22"/>
          <w:szCs w:val="22"/>
        </w:rPr>
        <w:t xml:space="preserve">pkt. </w:t>
      </w:r>
      <w:r w:rsidR="00BB04D3" w:rsidRPr="00EE2B80">
        <w:rPr>
          <w:rFonts w:ascii="Arial" w:hAnsi="Arial" w:cs="Arial"/>
          <w:sz w:val="22"/>
          <w:szCs w:val="22"/>
        </w:rPr>
        <w:t>4.6</w:t>
      </w:r>
      <w:r w:rsidRPr="00EE2B80">
        <w:rPr>
          <w:rFonts w:ascii="Arial" w:hAnsi="Arial" w:cs="Arial"/>
          <w:sz w:val="22"/>
          <w:szCs w:val="22"/>
        </w:rPr>
        <w:t xml:space="preserve">. </w:t>
      </w:r>
      <w:r w:rsidR="00BB04D3" w:rsidRPr="00EE2B80">
        <w:rPr>
          <w:rFonts w:ascii="Arial" w:hAnsi="Arial" w:cs="Arial"/>
          <w:sz w:val="22"/>
          <w:szCs w:val="22"/>
        </w:rPr>
        <w:t xml:space="preserve">OPZ. </w:t>
      </w:r>
      <w:r w:rsidRPr="00EE2B80">
        <w:rPr>
          <w:rFonts w:ascii="Arial" w:hAnsi="Arial" w:cs="Arial"/>
          <w:sz w:val="22"/>
          <w:szCs w:val="22"/>
        </w:rPr>
        <w:t>Roboty podlegają następującym etapom odbioru, dokonywanym przez Zamawiającego przy udziale Wykonawcy:</w:t>
      </w:r>
    </w:p>
    <w:p w14:paraId="74221BAA" w14:textId="77777777" w:rsidR="00BB04D3" w:rsidRPr="00EE2B80" w:rsidRDefault="00BB04D3" w:rsidP="00C2439F">
      <w:pPr>
        <w:pStyle w:val="Akapitzlist"/>
        <w:numPr>
          <w:ilvl w:val="0"/>
          <w:numId w:val="67"/>
        </w:numPr>
        <w:spacing w:line="300" w:lineRule="exact"/>
        <w:jc w:val="both"/>
        <w:rPr>
          <w:rFonts w:ascii="Arial" w:hAnsi="Arial" w:cs="Arial"/>
        </w:rPr>
      </w:pPr>
      <w:r w:rsidRPr="00EE2B80">
        <w:rPr>
          <w:rFonts w:ascii="Arial" w:hAnsi="Arial" w:cs="Arial"/>
        </w:rPr>
        <w:t>Odbiór częściowy/techniczny</w:t>
      </w:r>
    </w:p>
    <w:p w14:paraId="5B8C4BA8" w14:textId="77777777" w:rsidR="00BB04D3" w:rsidRPr="00EE2B80" w:rsidRDefault="00BB04D3" w:rsidP="00C2439F">
      <w:pPr>
        <w:pStyle w:val="Akapitzlist"/>
        <w:numPr>
          <w:ilvl w:val="0"/>
          <w:numId w:val="67"/>
        </w:numPr>
        <w:spacing w:line="300" w:lineRule="exact"/>
        <w:jc w:val="both"/>
        <w:rPr>
          <w:rFonts w:ascii="Arial" w:hAnsi="Arial" w:cs="Arial"/>
        </w:rPr>
      </w:pPr>
      <w:r w:rsidRPr="00EE2B80">
        <w:rPr>
          <w:rFonts w:ascii="Arial" w:hAnsi="Arial" w:cs="Arial"/>
        </w:rPr>
        <w:t>Próby Końcowe - Rozruch technologiczny</w:t>
      </w:r>
    </w:p>
    <w:p w14:paraId="303F5276" w14:textId="77777777" w:rsidR="00BB04D3" w:rsidRPr="00EE2B80" w:rsidRDefault="00BB04D3" w:rsidP="00F54956">
      <w:pPr>
        <w:pStyle w:val="Akapitzlist"/>
        <w:numPr>
          <w:ilvl w:val="0"/>
          <w:numId w:val="67"/>
        </w:numPr>
        <w:spacing w:after="0" w:line="300" w:lineRule="exact"/>
        <w:jc w:val="both"/>
        <w:rPr>
          <w:rFonts w:ascii="Arial" w:hAnsi="Arial" w:cs="Arial"/>
        </w:rPr>
      </w:pPr>
      <w:r w:rsidRPr="00EE2B80">
        <w:rPr>
          <w:rFonts w:ascii="Arial" w:hAnsi="Arial" w:cs="Arial"/>
        </w:rPr>
        <w:t xml:space="preserve">Odbiór końcowy </w:t>
      </w:r>
    </w:p>
    <w:p w14:paraId="7D5BEBE1" w14:textId="77777777" w:rsidR="00A6623D" w:rsidRPr="00EE2B80" w:rsidRDefault="00A6623D" w:rsidP="00F54956">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Zamawiający ma prawo wstrzymać czynności odbiorowe w przypadku stwierdzenia braku gotowości robót do odbioru.</w:t>
      </w:r>
    </w:p>
    <w:p w14:paraId="4A750F39" w14:textId="3B8E7881" w:rsidR="00A6623D" w:rsidRPr="00EE2B80" w:rsidRDefault="00A6623D" w:rsidP="00F54956">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 xml:space="preserve">Jakikolwiek odbiór robót dokonany przed </w:t>
      </w:r>
      <w:r w:rsidR="006C63EE" w:rsidRPr="00EE2B80">
        <w:rPr>
          <w:rFonts w:ascii="Arial" w:hAnsi="Arial" w:cs="Arial"/>
          <w:sz w:val="22"/>
          <w:szCs w:val="22"/>
        </w:rPr>
        <w:t xml:space="preserve">podpisaniem Protokołu </w:t>
      </w:r>
      <w:bookmarkStart w:id="7" w:name="_Hlk132185152"/>
      <w:r w:rsidR="00C562F7" w:rsidRPr="00EE2B80">
        <w:rPr>
          <w:rFonts w:ascii="Arial" w:hAnsi="Arial" w:cs="Arial"/>
          <w:sz w:val="22"/>
          <w:szCs w:val="22"/>
        </w:rPr>
        <w:t xml:space="preserve">Odbioru Końcowego Przedmiotu Umowy </w:t>
      </w:r>
      <w:bookmarkEnd w:id="7"/>
      <w:r w:rsidRPr="00EE2B80">
        <w:rPr>
          <w:rFonts w:ascii="Arial" w:hAnsi="Arial" w:cs="Arial"/>
          <w:sz w:val="22"/>
          <w:szCs w:val="22"/>
        </w:rPr>
        <w:t xml:space="preserve">nie może stanowić podstawy roszczenia Wykonawcy do </w:t>
      </w:r>
      <w:r w:rsidR="002100C9" w:rsidRPr="00EE2B80">
        <w:rPr>
          <w:rFonts w:ascii="Arial" w:hAnsi="Arial" w:cs="Arial"/>
          <w:sz w:val="22"/>
          <w:szCs w:val="22"/>
        </w:rPr>
        <w:t xml:space="preserve">odbioru końcowego </w:t>
      </w:r>
      <w:r w:rsidRPr="00EE2B80">
        <w:rPr>
          <w:rFonts w:ascii="Arial" w:hAnsi="Arial" w:cs="Arial"/>
          <w:sz w:val="22"/>
          <w:szCs w:val="22"/>
        </w:rPr>
        <w:t xml:space="preserve">(Przedmiotu Umowy). </w:t>
      </w:r>
    </w:p>
    <w:p w14:paraId="07D5DA8C" w14:textId="630B4170" w:rsidR="00A6623D" w:rsidRPr="00EE2B80" w:rsidRDefault="00FE0CED" w:rsidP="00C2439F">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Odbiór końcowy odbędzie się po uzyskaniu pozytywnego wyniku Prób Końcowych</w:t>
      </w:r>
      <w:r w:rsidR="0033181D" w:rsidRPr="00EE2B80">
        <w:rPr>
          <w:rFonts w:ascii="Arial" w:hAnsi="Arial" w:cs="Arial"/>
          <w:sz w:val="22"/>
          <w:szCs w:val="22"/>
        </w:rPr>
        <w:t>.</w:t>
      </w:r>
    </w:p>
    <w:p w14:paraId="322DE25C" w14:textId="77777777" w:rsidR="00A6623D" w:rsidRPr="00EE2B80" w:rsidRDefault="00A6623D" w:rsidP="00C2439F">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 xml:space="preserve">Jeżeli w trakcie odbiorów zostaną stwierdzone wady i usterki, to Zamawiającemu przysługują następujące uprawnienia: </w:t>
      </w:r>
    </w:p>
    <w:p w14:paraId="6220000D" w14:textId="35078928" w:rsidR="00572E05" w:rsidRPr="00EE2B80" w:rsidRDefault="00572E05" w:rsidP="00C2439F">
      <w:pPr>
        <w:pStyle w:val="Akapitzlist"/>
        <w:numPr>
          <w:ilvl w:val="0"/>
          <w:numId w:val="50"/>
        </w:numPr>
        <w:spacing w:after="0" w:line="300" w:lineRule="exact"/>
        <w:jc w:val="both"/>
        <w:rPr>
          <w:rFonts w:ascii="Arial" w:hAnsi="Arial" w:cs="Arial"/>
        </w:rPr>
      </w:pPr>
      <w:r w:rsidRPr="00EE2B80">
        <w:rPr>
          <w:rFonts w:ascii="Arial" w:hAnsi="Arial" w:cs="Arial"/>
        </w:rPr>
        <w:t>jeżeli w toku czynności odbioru zostaną stwierdzone istotne wady wykonanych robót, to Zamawiający może wstrzymać się z odbiorem do czasu usunięcia wad; przez wady istotne rozumieć należy wady, które uniemożliwiają użytkowanie obiektu zgodnie z jego przeznaczeniem, jak również obniżają wartość obiektu lub stopień jego użyteczności. Wykonawca obowiązany jest wady te usunąć w terminie uzgodnionym z Zamawiającym, a następnie po usunięciu wad, na wniosek Wykonawcy, Zamawiający obowiązany jest do przystąpienia do odbioru, wstrzymanego na okres usuwania wad,</w:t>
      </w:r>
    </w:p>
    <w:p w14:paraId="23E2208D" w14:textId="4C9454E4" w:rsidR="00572E05" w:rsidRPr="00EE2B80" w:rsidRDefault="00572E05" w:rsidP="00C2439F">
      <w:pPr>
        <w:pStyle w:val="Akapitzlist"/>
        <w:numPr>
          <w:ilvl w:val="0"/>
          <w:numId w:val="50"/>
        </w:numPr>
        <w:spacing w:after="0" w:line="300" w:lineRule="exact"/>
        <w:jc w:val="both"/>
        <w:rPr>
          <w:rFonts w:ascii="Arial" w:hAnsi="Arial" w:cs="Arial"/>
        </w:rPr>
      </w:pPr>
      <w:r w:rsidRPr="00EE2B80">
        <w:rPr>
          <w:rFonts w:ascii="Arial" w:hAnsi="Arial" w:cs="Arial"/>
        </w:rPr>
        <w:t>w przypadku wystąpienia wad nieistotnych, Strony Umowy obowiązane są do dokonania odbioru, jednakże z zastrzeżeniem co do występowania tych nieistotnych wad, a Wykonawca zobowiązany jest wady te usunąć w terminie uzgodnionym z Zamawiającym pod rygorem ich usunięcia przez Zamawiającego w trybie Wykonania zastępczego zgodnie z ust. 12.</w:t>
      </w:r>
    </w:p>
    <w:p w14:paraId="75D0DB3E" w14:textId="0D91A802" w:rsidR="00A6623D" w:rsidRPr="00EE2B80" w:rsidRDefault="00A6623D" w:rsidP="00C2439F">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 xml:space="preserve">Wszelkie czynności podczas wykonywania odbioru, terminy wyznaczone do usunięcia wad i usterek będą zawarte w </w:t>
      </w:r>
      <w:bookmarkStart w:id="8" w:name="_Hlk191380907"/>
      <w:r w:rsidRPr="00EE2B80">
        <w:rPr>
          <w:rFonts w:ascii="Arial" w:hAnsi="Arial" w:cs="Arial"/>
          <w:sz w:val="22"/>
          <w:szCs w:val="22"/>
        </w:rPr>
        <w:t xml:space="preserve">Protokole </w:t>
      </w:r>
      <w:r w:rsidR="00C562F7" w:rsidRPr="00EE2B80">
        <w:rPr>
          <w:rFonts w:ascii="Arial" w:hAnsi="Arial" w:cs="Arial"/>
          <w:sz w:val="22"/>
          <w:szCs w:val="22"/>
        </w:rPr>
        <w:t>Odbioru Końcowego Przedmiotu Umowy</w:t>
      </w:r>
      <w:bookmarkEnd w:id="8"/>
      <w:r w:rsidRPr="00EE2B80">
        <w:rPr>
          <w:rFonts w:ascii="Arial" w:hAnsi="Arial" w:cs="Arial"/>
          <w:sz w:val="22"/>
          <w:szCs w:val="22"/>
        </w:rPr>
        <w:t>. Protokół zostanie podpisany przez Inspektora/ów Nadzoru Inwestorskiego, jeśli był ustanowiony oraz przedstawicieli Zamawiającego i Wykonawcy.</w:t>
      </w:r>
    </w:p>
    <w:p w14:paraId="6877D48E" w14:textId="77777777" w:rsidR="00A6623D" w:rsidRPr="00EE2B80" w:rsidRDefault="00A6623D" w:rsidP="00C2439F">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 xml:space="preserve">O usunięciu wad i usterek Wykonawca zawiadomi Zamawiającego, żądając wyznaczenia terminu odbioru w zakresie uprzednio zakwestionowanym jako wadliwy. </w:t>
      </w:r>
    </w:p>
    <w:p w14:paraId="327E0733" w14:textId="6970B1C2" w:rsidR="00A6623D" w:rsidRPr="00EE2B80" w:rsidRDefault="00A6623D" w:rsidP="00C2439F">
      <w:pPr>
        <w:numPr>
          <w:ilvl w:val="0"/>
          <w:numId w:val="15"/>
        </w:numPr>
        <w:spacing w:line="300" w:lineRule="exact"/>
        <w:ind w:left="426" w:hanging="426"/>
        <w:jc w:val="both"/>
        <w:rPr>
          <w:rFonts w:ascii="Arial" w:hAnsi="Arial" w:cs="Arial"/>
          <w:sz w:val="22"/>
          <w:szCs w:val="22"/>
        </w:rPr>
      </w:pPr>
      <w:r w:rsidRPr="00EE2B80">
        <w:rPr>
          <w:rFonts w:ascii="Arial" w:hAnsi="Arial" w:cs="Arial"/>
          <w:sz w:val="22"/>
          <w:szCs w:val="22"/>
        </w:rPr>
        <w:t xml:space="preserve">Jeżeli Wykonawca nie usunie wad i usterek w terminie określonym przez Zamawiającego, Zamawiający może usunąć wady we własnym zakresie, a następnie obciążyć kosztami Wykonawcę. </w:t>
      </w:r>
    </w:p>
    <w:p w14:paraId="27E70206" w14:textId="18913B8F"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1</w:t>
      </w:r>
      <w:r w:rsidR="008A309F">
        <w:rPr>
          <w:rFonts w:ascii="Arial" w:hAnsi="Arial" w:cs="Arial"/>
          <w:b/>
          <w:sz w:val="22"/>
          <w:szCs w:val="22"/>
        </w:rPr>
        <w:t>9</w:t>
      </w:r>
    </w:p>
    <w:p w14:paraId="6445797E" w14:textId="0A31AA96" w:rsidR="00A6623D" w:rsidRPr="00EE2B80" w:rsidRDefault="00A6623D" w:rsidP="00C2439F">
      <w:pPr>
        <w:numPr>
          <w:ilvl w:val="0"/>
          <w:numId w:val="16"/>
        </w:numPr>
        <w:spacing w:line="300" w:lineRule="exact"/>
        <w:ind w:left="426" w:hanging="426"/>
        <w:jc w:val="both"/>
        <w:rPr>
          <w:rFonts w:ascii="Arial" w:hAnsi="Arial" w:cs="Arial"/>
          <w:sz w:val="22"/>
          <w:szCs w:val="22"/>
        </w:rPr>
      </w:pPr>
      <w:r w:rsidRPr="00EE2B80">
        <w:rPr>
          <w:rFonts w:ascii="Arial" w:hAnsi="Arial" w:cs="Arial"/>
          <w:sz w:val="22"/>
          <w:szCs w:val="22"/>
        </w:rPr>
        <w:t xml:space="preserve">Jeżeli Zamawiający będzie użytkował jakąkolwiek ukończoną część robót przed </w:t>
      </w:r>
      <w:r w:rsidR="002100C9" w:rsidRPr="00EE2B80">
        <w:rPr>
          <w:rFonts w:ascii="Arial" w:hAnsi="Arial" w:cs="Arial"/>
          <w:sz w:val="22"/>
          <w:szCs w:val="22"/>
        </w:rPr>
        <w:t>o</w:t>
      </w:r>
      <w:r w:rsidRPr="00EE2B80">
        <w:rPr>
          <w:rFonts w:ascii="Arial" w:hAnsi="Arial" w:cs="Arial"/>
          <w:sz w:val="22"/>
          <w:szCs w:val="22"/>
        </w:rPr>
        <w:t xml:space="preserve">dbiorem </w:t>
      </w:r>
      <w:r w:rsidR="002100C9" w:rsidRPr="00EE2B80">
        <w:rPr>
          <w:rFonts w:ascii="Arial" w:hAnsi="Arial" w:cs="Arial"/>
          <w:sz w:val="22"/>
          <w:szCs w:val="22"/>
        </w:rPr>
        <w:t>k</w:t>
      </w:r>
      <w:r w:rsidRPr="00EE2B80">
        <w:rPr>
          <w:rFonts w:ascii="Arial" w:hAnsi="Arial" w:cs="Arial"/>
          <w:sz w:val="22"/>
          <w:szCs w:val="22"/>
        </w:rPr>
        <w:t xml:space="preserve">ońcowym </w:t>
      </w:r>
      <w:r w:rsidR="002100C9" w:rsidRPr="00EE2B80">
        <w:rPr>
          <w:rFonts w:ascii="Arial" w:hAnsi="Arial" w:cs="Arial"/>
          <w:sz w:val="22"/>
          <w:szCs w:val="22"/>
        </w:rPr>
        <w:t>r</w:t>
      </w:r>
      <w:r w:rsidRPr="00EE2B80">
        <w:rPr>
          <w:rFonts w:ascii="Arial" w:hAnsi="Arial" w:cs="Arial"/>
          <w:sz w:val="22"/>
          <w:szCs w:val="22"/>
        </w:rPr>
        <w:t xml:space="preserve">obót (Przedmiotu Umowy), a konieczność tego użytkowania będzie wynikała z potrzeby utrzymania procesów technologicznych, to takie użytkowanie będzie uważane za użytkowanie tymczasowe. </w:t>
      </w:r>
    </w:p>
    <w:p w14:paraId="2F41210D" w14:textId="77777777" w:rsidR="00B24679" w:rsidRPr="00EE2B80" w:rsidRDefault="00A6623D" w:rsidP="00C2439F">
      <w:pPr>
        <w:numPr>
          <w:ilvl w:val="0"/>
          <w:numId w:val="16"/>
        </w:numPr>
        <w:spacing w:line="300" w:lineRule="exact"/>
        <w:ind w:left="426" w:hanging="426"/>
        <w:jc w:val="both"/>
        <w:rPr>
          <w:rFonts w:ascii="Arial" w:hAnsi="Arial" w:cs="Arial"/>
          <w:b/>
          <w:sz w:val="22"/>
          <w:szCs w:val="22"/>
        </w:rPr>
      </w:pPr>
      <w:r w:rsidRPr="00EE2B80">
        <w:rPr>
          <w:rFonts w:ascii="Arial" w:hAnsi="Arial" w:cs="Arial"/>
          <w:sz w:val="22"/>
          <w:szCs w:val="22"/>
        </w:rPr>
        <w:t xml:space="preserve">Użytkowanie tymczasowe nie będzie równoznaczne z </w:t>
      </w:r>
      <w:r w:rsidR="002100C9" w:rsidRPr="00EE2B80">
        <w:rPr>
          <w:rFonts w:ascii="Arial" w:hAnsi="Arial" w:cs="Arial"/>
          <w:sz w:val="22"/>
          <w:szCs w:val="22"/>
        </w:rPr>
        <w:t>o</w:t>
      </w:r>
      <w:r w:rsidRPr="00EE2B80">
        <w:rPr>
          <w:rFonts w:ascii="Arial" w:hAnsi="Arial" w:cs="Arial"/>
          <w:sz w:val="22"/>
          <w:szCs w:val="22"/>
        </w:rPr>
        <w:t xml:space="preserve">dbiorem </w:t>
      </w:r>
      <w:r w:rsidR="002100C9" w:rsidRPr="00EE2B80">
        <w:rPr>
          <w:rFonts w:ascii="Arial" w:hAnsi="Arial" w:cs="Arial"/>
          <w:sz w:val="22"/>
          <w:szCs w:val="22"/>
        </w:rPr>
        <w:t>k</w:t>
      </w:r>
      <w:r w:rsidRPr="00EE2B80">
        <w:rPr>
          <w:rFonts w:ascii="Arial" w:hAnsi="Arial" w:cs="Arial"/>
          <w:sz w:val="22"/>
          <w:szCs w:val="22"/>
        </w:rPr>
        <w:t xml:space="preserve">ońcowym i nie może być podstawą do roszczenia Wykonawcy o taki odbiór. </w:t>
      </w:r>
      <w:r w:rsidRPr="00EE2B80">
        <w:rPr>
          <w:rFonts w:ascii="Arial" w:hAnsi="Arial" w:cs="Arial"/>
          <w:sz w:val="22"/>
          <w:szCs w:val="22"/>
        </w:rPr>
        <w:cr/>
      </w:r>
    </w:p>
    <w:p w14:paraId="7A452690" w14:textId="3DF6A7CB" w:rsidR="00A6623D" w:rsidRPr="00EE2B80" w:rsidRDefault="00A6623D" w:rsidP="00C2439F">
      <w:pPr>
        <w:spacing w:line="300" w:lineRule="exact"/>
        <w:ind w:left="426"/>
        <w:jc w:val="center"/>
        <w:outlineLvl w:val="0"/>
        <w:rPr>
          <w:rFonts w:ascii="Arial" w:hAnsi="Arial" w:cs="Arial"/>
          <w:b/>
          <w:sz w:val="22"/>
          <w:szCs w:val="22"/>
        </w:rPr>
      </w:pPr>
      <w:r w:rsidRPr="00EE2B80">
        <w:rPr>
          <w:rFonts w:ascii="Arial" w:hAnsi="Arial" w:cs="Arial"/>
          <w:b/>
          <w:sz w:val="22"/>
          <w:szCs w:val="22"/>
        </w:rPr>
        <w:lastRenderedPageBreak/>
        <w:t>KARY UMOWNE</w:t>
      </w:r>
    </w:p>
    <w:p w14:paraId="49E55447" w14:textId="31C1700E"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xml:space="preserve">§ </w:t>
      </w:r>
      <w:r w:rsidR="008A309F">
        <w:rPr>
          <w:rFonts w:ascii="Arial" w:hAnsi="Arial" w:cs="Arial"/>
          <w:b/>
          <w:sz w:val="22"/>
          <w:szCs w:val="22"/>
        </w:rPr>
        <w:t>20</w:t>
      </w:r>
    </w:p>
    <w:p w14:paraId="20384C07" w14:textId="77777777" w:rsidR="00FE0CED" w:rsidRPr="00EE2B80" w:rsidRDefault="00FE0CED" w:rsidP="00C2439F">
      <w:pPr>
        <w:numPr>
          <w:ilvl w:val="0"/>
          <w:numId w:val="17"/>
        </w:numPr>
        <w:spacing w:line="300" w:lineRule="exact"/>
        <w:ind w:left="426" w:hanging="436"/>
        <w:jc w:val="both"/>
        <w:rPr>
          <w:rFonts w:ascii="Arial" w:hAnsi="Arial" w:cs="Arial"/>
          <w:sz w:val="22"/>
          <w:szCs w:val="22"/>
        </w:rPr>
      </w:pPr>
      <w:r w:rsidRPr="00EE2B80">
        <w:rPr>
          <w:rFonts w:ascii="Arial" w:hAnsi="Arial" w:cs="Arial"/>
          <w:sz w:val="22"/>
          <w:szCs w:val="22"/>
        </w:rPr>
        <w:t xml:space="preserve">W razie niewykonania lub nienależytego wykonania przedmiotu Umowy Zamawiający może żądać od Wykonawcy zapłaty kar umownych w następujących przypadkach: </w:t>
      </w:r>
    </w:p>
    <w:p w14:paraId="2AC97C8A" w14:textId="0445DB32" w:rsidR="00FE0CED" w:rsidRPr="00EE2B80" w:rsidRDefault="00FE0CED" w:rsidP="00C2439F">
      <w:pPr>
        <w:numPr>
          <w:ilvl w:val="0"/>
          <w:numId w:val="18"/>
        </w:numPr>
        <w:spacing w:line="300" w:lineRule="exact"/>
        <w:ind w:hanging="294"/>
        <w:jc w:val="both"/>
        <w:rPr>
          <w:rFonts w:ascii="Arial" w:hAnsi="Arial" w:cs="Arial"/>
          <w:sz w:val="22"/>
          <w:szCs w:val="22"/>
        </w:rPr>
      </w:pPr>
      <w:r w:rsidRPr="00EE2B80">
        <w:rPr>
          <w:rFonts w:ascii="Arial" w:hAnsi="Arial" w:cs="Arial"/>
          <w:sz w:val="22"/>
          <w:szCs w:val="22"/>
        </w:rPr>
        <w:t>z tytułu odstąpienia Wykonawcy od Umowy z przyczyn leżących po jego stronie lub niewykonania przedmiotu Umowy – w wysokości 10 % wynagrodzenia brutto, o którym mowa w § 1</w:t>
      </w:r>
      <w:r w:rsidR="008A309F">
        <w:rPr>
          <w:rFonts w:ascii="Arial" w:hAnsi="Arial" w:cs="Arial"/>
          <w:sz w:val="22"/>
          <w:szCs w:val="22"/>
        </w:rPr>
        <w:t>5</w:t>
      </w:r>
      <w:r w:rsidR="003B7E72" w:rsidRPr="00EE2B80">
        <w:rPr>
          <w:rFonts w:ascii="Arial" w:hAnsi="Arial" w:cs="Arial"/>
          <w:sz w:val="22"/>
          <w:szCs w:val="22"/>
        </w:rPr>
        <w:t xml:space="preserve"> </w:t>
      </w:r>
      <w:r w:rsidRPr="00EE2B80">
        <w:rPr>
          <w:rFonts w:ascii="Arial" w:hAnsi="Arial" w:cs="Arial"/>
          <w:sz w:val="22"/>
          <w:szCs w:val="22"/>
        </w:rPr>
        <w:t xml:space="preserve">ust. 2 Umowy. </w:t>
      </w:r>
    </w:p>
    <w:p w14:paraId="0EBB855D" w14:textId="45994A9C" w:rsidR="00FE0CED" w:rsidRPr="00EE2B80" w:rsidRDefault="00FE0CED" w:rsidP="00C2439F">
      <w:pPr>
        <w:numPr>
          <w:ilvl w:val="0"/>
          <w:numId w:val="18"/>
        </w:numPr>
        <w:spacing w:line="300" w:lineRule="exact"/>
        <w:ind w:hanging="294"/>
        <w:jc w:val="both"/>
        <w:rPr>
          <w:rFonts w:ascii="Arial" w:hAnsi="Arial" w:cs="Arial"/>
          <w:sz w:val="22"/>
          <w:szCs w:val="22"/>
        </w:rPr>
      </w:pPr>
      <w:r w:rsidRPr="00EE2B80">
        <w:rPr>
          <w:rFonts w:ascii="Arial" w:hAnsi="Arial" w:cs="Arial"/>
          <w:sz w:val="22"/>
          <w:szCs w:val="22"/>
        </w:rPr>
        <w:t>z tytułu zwłoki w wykonaniu przedmiotu Umowy – w wysokości 0,2 % wynagrodzenia brutto, o którym mowa w § 1</w:t>
      </w:r>
      <w:r w:rsidR="008A309F">
        <w:rPr>
          <w:rFonts w:ascii="Arial" w:hAnsi="Arial" w:cs="Arial"/>
          <w:sz w:val="22"/>
          <w:szCs w:val="22"/>
        </w:rPr>
        <w:t>5</w:t>
      </w:r>
      <w:r w:rsidRPr="00EE2B80">
        <w:rPr>
          <w:rFonts w:ascii="Arial" w:hAnsi="Arial" w:cs="Arial"/>
          <w:sz w:val="22"/>
          <w:szCs w:val="22"/>
        </w:rPr>
        <w:t xml:space="preserve"> ust. 2 Umowy za każdy dzień zwłoki w stosunku do terminu określonego w § 5 ust. 1. </w:t>
      </w:r>
    </w:p>
    <w:p w14:paraId="4AF80259" w14:textId="5E13A892" w:rsidR="00FE0CED" w:rsidRPr="00EE2B80" w:rsidRDefault="00FE0CED" w:rsidP="00C2439F">
      <w:pPr>
        <w:numPr>
          <w:ilvl w:val="0"/>
          <w:numId w:val="18"/>
        </w:numPr>
        <w:spacing w:line="300" w:lineRule="exact"/>
        <w:ind w:hanging="294"/>
        <w:jc w:val="both"/>
        <w:rPr>
          <w:rFonts w:ascii="Arial" w:hAnsi="Arial" w:cs="Arial"/>
          <w:sz w:val="22"/>
          <w:szCs w:val="22"/>
        </w:rPr>
      </w:pPr>
      <w:r w:rsidRPr="00EE2B80">
        <w:rPr>
          <w:rFonts w:ascii="Arial" w:hAnsi="Arial" w:cs="Arial"/>
          <w:sz w:val="22"/>
          <w:szCs w:val="22"/>
        </w:rPr>
        <w:t xml:space="preserve">z tytułu zwłoki w przystąpienia do usuwania wad i usterek stwierdzonych przy odbiorze i w okresie rękojmi lub gwarancji – w wysokości 0,2 % wynagrodzenia brutto, o którym mowa </w:t>
      </w:r>
      <w:r w:rsidR="003B7E72" w:rsidRPr="00EE2B80">
        <w:rPr>
          <w:rFonts w:ascii="Arial" w:hAnsi="Arial" w:cs="Arial"/>
          <w:sz w:val="22"/>
          <w:szCs w:val="22"/>
        </w:rPr>
        <w:br/>
      </w:r>
      <w:r w:rsidRPr="00EE2B80">
        <w:rPr>
          <w:rFonts w:ascii="Arial" w:hAnsi="Arial" w:cs="Arial"/>
          <w:sz w:val="22"/>
          <w:szCs w:val="22"/>
        </w:rPr>
        <w:t>w § 1</w:t>
      </w:r>
      <w:r w:rsidR="008A309F">
        <w:rPr>
          <w:rFonts w:ascii="Arial" w:hAnsi="Arial" w:cs="Arial"/>
          <w:sz w:val="22"/>
          <w:szCs w:val="22"/>
        </w:rPr>
        <w:t>5</w:t>
      </w:r>
      <w:r w:rsidRPr="00EE2B80">
        <w:rPr>
          <w:rFonts w:ascii="Arial" w:hAnsi="Arial" w:cs="Arial"/>
          <w:sz w:val="22"/>
          <w:szCs w:val="22"/>
        </w:rPr>
        <w:t xml:space="preserve"> ust. 2 Umowy za każdy dzień zwłoki w stosunku do terminu określonego przez Zamawiającego na usunięcie wad lub usterek. </w:t>
      </w:r>
    </w:p>
    <w:p w14:paraId="277EE7B3" w14:textId="5B06938F" w:rsidR="00FE0CED" w:rsidRPr="00EE2B80" w:rsidRDefault="00FE0CED" w:rsidP="00C2439F">
      <w:pPr>
        <w:numPr>
          <w:ilvl w:val="0"/>
          <w:numId w:val="18"/>
        </w:numPr>
        <w:spacing w:line="300" w:lineRule="exact"/>
        <w:ind w:hanging="294"/>
        <w:jc w:val="both"/>
        <w:rPr>
          <w:rFonts w:ascii="Arial" w:hAnsi="Arial" w:cs="Arial"/>
          <w:sz w:val="22"/>
          <w:szCs w:val="22"/>
        </w:rPr>
      </w:pPr>
      <w:r w:rsidRPr="00EE2B80">
        <w:rPr>
          <w:rFonts w:ascii="Arial" w:hAnsi="Arial" w:cs="Arial"/>
          <w:sz w:val="22"/>
          <w:szCs w:val="22"/>
        </w:rPr>
        <w:t>z tytułu zwłoki w usunięciu wad i usterek stwierdzonych przy odbiorze i w okresie rękojmi lub gwarancji – w wysokości 0,2 % wynagrodzenia brutto o którym mowa w § 1</w:t>
      </w:r>
      <w:r w:rsidR="008A309F">
        <w:rPr>
          <w:rFonts w:ascii="Arial" w:hAnsi="Arial" w:cs="Arial"/>
          <w:sz w:val="22"/>
          <w:szCs w:val="22"/>
        </w:rPr>
        <w:t>5</w:t>
      </w:r>
      <w:r w:rsidRPr="00EE2B80">
        <w:rPr>
          <w:rFonts w:ascii="Arial" w:hAnsi="Arial" w:cs="Arial"/>
          <w:sz w:val="22"/>
          <w:szCs w:val="22"/>
        </w:rPr>
        <w:t xml:space="preserve"> ust. 2 Umowy za każdy dzień zwłoki w stosunku do terminu określonego przez Zamawiającego na usunięcie wad lub usterek. </w:t>
      </w:r>
    </w:p>
    <w:p w14:paraId="4A8B8FEC" w14:textId="0E3DBD06" w:rsidR="00FE0CED" w:rsidRDefault="00FE0CED" w:rsidP="00C2439F">
      <w:pPr>
        <w:numPr>
          <w:ilvl w:val="0"/>
          <w:numId w:val="18"/>
        </w:numPr>
        <w:spacing w:line="300" w:lineRule="exact"/>
        <w:ind w:hanging="294"/>
        <w:jc w:val="both"/>
        <w:rPr>
          <w:rFonts w:ascii="Arial" w:hAnsi="Arial" w:cs="Arial"/>
          <w:sz w:val="22"/>
          <w:szCs w:val="22"/>
        </w:rPr>
      </w:pPr>
      <w:r w:rsidRPr="00EE2B80">
        <w:rPr>
          <w:rFonts w:ascii="Arial" w:hAnsi="Arial" w:cs="Arial"/>
          <w:sz w:val="22"/>
          <w:szCs w:val="22"/>
        </w:rPr>
        <w:t>za odstąpienie od Umowy przez Zamawiającego z przyczyn leżących po stronie Wykonawcy – w wysokości 10 % wynagrodzenia brutto, o którym mowa w § 1</w:t>
      </w:r>
      <w:r w:rsidR="008A309F">
        <w:rPr>
          <w:rFonts w:ascii="Arial" w:hAnsi="Arial" w:cs="Arial"/>
          <w:sz w:val="22"/>
          <w:szCs w:val="22"/>
        </w:rPr>
        <w:t>5</w:t>
      </w:r>
      <w:r w:rsidRPr="00EE2B80">
        <w:rPr>
          <w:rFonts w:ascii="Arial" w:hAnsi="Arial" w:cs="Arial"/>
          <w:sz w:val="22"/>
          <w:szCs w:val="22"/>
        </w:rPr>
        <w:t xml:space="preserve"> ust. 2 Umowy. </w:t>
      </w:r>
    </w:p>
    <w:p w14:paraId="44C5D73C" w14:textId="77777777" w:rsidR="008A309F" w:rsidRDefault="008A309F" w:rsidP="008A309F">
      <w:pPr>
        <w:pStyle w:val="Akapitzlist"/>
        <w:numPr>
          <w:ilvl w:val="0"/>
          <w:numId w:val="18"/>
        </w:numPr>
        <w:jc w:val="both"/>
        <w:rPr>
          <w:rFonts w:ascii="Arial" w:eastAsia="Times New Roman" w:hAnsi="Arial" w:cs="Arial"/>
          <w:lang w:eastAsia="pl-PL"/>
        </w:rPr>
      </w:pPr>
      <w:r w:rsidRPr="0053091F">
        <w:rPr>
          <w:rFonts w:ascii="Arial" w:eastAsia="Times New Roman" w:hAnsi="Arial" w:cs="Arial"/>
          <w:lang w:eastAsia="pl-PL"/>
        </w:rPr>
        <w:t>za wprowadzenie na plac budowy podwykonawców z pominięciem warunków, określonych w §</w:t>
      </w:r>
      <w:r>
        <w:rPr>
          <w:rFonts w:ascii="Arial" w:eastAsia="Times New Roman" w:hAnsi="Arial" w:cs="Arial"/>
          <w:lang w:eastAsia="pl-PL"/>
        </w:rPr>
        <w:t xml:space="preserve"> 7 i 8</w:t>
      </w:r>
      <w:r w:rsidRPr="0053091F">
        <w:rPr>
          <w:rFonts w:ascii="Arial" w:eastAsia="Times New Roman" w:hAnsi="Arial" w:cs="Arial"/>
          <w:lang w:eastAsia="pl-PL"/>
        </w:rPr>
        <w:t xml:space="preserve"> Umowy – w wysokości 5.000,00 zł za każde takie zdarzenie;</w:t>
      </w:r>
    </w:p>
    <w:p w14:paraId="74DEF256" w14:textId="641F9972" w:rsidR="008A309F" w:rsidRDefault="008A309F" w:rsidP="008A309F">
      <w:pPr>
        <w:pStyle w:val="Akapitzlist"/>
        <w:numPr>
          <w:ilvl w:val="0"/>
          <w:numId w:val="18"/>
        </w:numPr>
        <w:spacing w:line="300" w:lineRule="exact"/>
        <w:jc w:val="both"/>
        <w:rPr>
          <w:rFonts w:ascii="Arial" w:hAnsi="Arial" w:cs="Arial"/>
        </w:rPr>
      </w:pPr>
      <w:r w:rsidRPr="002716A2">
        <w:rPr>
          <w:rFonts w:ascii="Arial" w:hAnsi="Arial" w:cs="Arial"/>
        </w:rPr>
        <w:t>za niedopełnienie innych, niż wskazany w pkt 6, obowiązków, określonych w § 7 i 8 Umowy, nałożonych na Wykonawcę (lub podwykonawcę) w związku z podzleceniem określonego zakresu przedmiotu umowy podwykonawcom w tym braku zapłaty lub nieterminowej zapłaty wynagrodzenia należnego podwykonawcom lub dalszym podwykonawcom, nieprzedłożenia do zaakceptowania projektu umowy o podwykonawstwo lub projektu jej zmiany, nieprzedłożenia poświadczonej za zgodność z oryginałem kopii umowy o podwykonawstwo lub jej zmiany  – w wysokości 3.000,00 zł za każdy niedopełniony obowiązek;</w:t>
      </w:r>
    </w:p>
    <w:p w14:paraId="0AEB7F39" w14:textId="4446F799" w:rsidR="008A309F" w:rsidRPr="008A309F" w:rsidRDefault="008A309F" w:rsidP="008A309F">
      <w:pPr>
        <w:pStyle w:val="Akapitzlist"/>
        <w:numPr>
          <w:ilvl w:val="0"/>
          <w:numId w:val="18"/>
        </w:numPr>
        <w:spacing w:after="0" w:line="300" w:lineRule="exact"/>
        <w:jc w:val="both"/>
        <w:rPr>
          <w:rFonts w:ascii="Arial" w:hAnsi="Arial" w:cs="Arial"/>
        </w:rPr>
      </w:pPr>
      <w:r w:rsidRPr="0053091F">
        <w:rPr>
          <w:rFonts w:ascii="Arial" w:hAnsi="Arial" w:cs="Arial"/>
        </w:rPr>
        <w:t xml:space="preserve">w przypadku ujawnienia niespełnienia wymogu zatrudnienia przez Wykonawcę lub Podwykonawcę na podstawie umowy o pracę </w:t>
      </w:r>
      <w:r w:rsidRPr="002716A2">
        <w:rPr>
          <w:rFonts w:ascii="Arial" w:hAnsi="Arial" w:cs="Arial"/>
        </w:rPr>
        <w:t>osób wykonujących czynności bezpośrednio związane z realizacją przedmiotu umowy w wysokości 2000,00 zł za każdą osobę niezatrudnioną na podstawie stosunku o pracę;</w:t>
      </w:r>
    </w:p>
    <w:p w14:paraId="671D3F07" w14:textId="77777777" w:rsidR="00FE0CED" w:rsidRPr="00EE2B80" w:rsidRDefault="00FE0CED" w:rsidP="008A309F">
      <w:pPr>
        <w:numPr>
          <w:ilvl w:val="0"/>
          <w:numId w:val="17"/>
        </w:numPr>
        <w:spacing w:line="300" w:lineRule="exact"/>
        <w:ind w:left="426" w:hanging="436"/>
        <w:jc w:val="both"/>
        <w:rPr>
          <w:rFonts w:ascii="Arial" w:hAnsi="Arial" w:cs="Arial"/>
          <w:sz w:val="22"/>
          <w:szCs w:val="22"/>
        </w:rPr>
      </w:pPr>
      <w:r w:rsidRPr="00EE2B80">
        <w:rPr>
          <w:rFonts w:ascii="Arial" w:hAnsi="Arial" w:cs="Arial"/>
          <w:sz w:val="22"/>
          <w:szCs w:val="22"/>
        </w:rPr>
        <w:t xml:space="preserve">Wykonawcy przysługuje prawo naliczania kar umownych w następujących przypadkach: </w:t>
      </w:r>
    </w:p>
    <w:p w14:paraId="6807D7C4" w14:textId="37E64EB0" w:rsidR="00FE0CED" w:rsidRPr="00EE2B80" w:rsidRDefault="00FE0CED" w:rsidP="008A309F">
      <w:pPr>
        <w:numPr>
          <w:ilvl w:val="0"/>
          <w:numId w:val="19"/>
        </w:numPr>
        <w:spacing w:line="300" w:lineRule="exact"/>
        <w:ind w:hanging="294"/>
        <w:jc w:val="both"/>
        <w:rPr>
          <w:rFonts w:ascii="Arial" w:hAnsi="Arial" w:cs="Arial"/>
          <w:sz w:val="22"/>
          <w:szCs w:val="22"/>
        </w:rPr>
      </w:pPr>
      <w:r w:rsidRPr="00EE2B80">
        <w:rPr>
          <w:rFonts w:ascii="Arial" w:hAnsi="Arial" w:cs="Arial"/>
          <w:sz w:val="22"/>
          <w:szCs w:val="22"/>
        </w:rPr>
        <w:t>za zwłokę w przekazaniu terenu budowy z uwzględnieniem postanowień § 5 ust. 3 Umowy – w wysokości 0,2 % wynagrodzenia brutto, o którym mowa w § 1</w:t>
      </w:r>
      <w:r w:rsidR="008A309F">
        <w:rPr>
          <w:rFonts w:ascii="Arial" w:hAnsi="Arial" w:cs="Arial"/>
          <w:sz w:val="22"/>
          <w:szCs w:val="22"/>
        </w:rPr>
        <w:t>5</w:t>
      </w:r>
      <w:r w:rsidRPr="00EE2B80">
        <w:rPr>
          <w:rFonts w:ascii="Arial" w:hAnsi="Arial" w:cs="Arial"/>
          <w:sz w:val="22"/>
          <w:szCs w:val="22"/>
        </w:rPr>
        <w:t xml:space="preserve"> ust. 2 Umowy za każdy dzień zwłoki. </w:t>
      </w:r>
    </w:p>
    <w:p w14:paraId="0FED6D72" w14:textId="69B98669" w:rsidR="00FE0CED" w:rsidRPr="00EE2B80" w:rsidRDefault="00FE0CED" w:rsidP="00C2439F">
      <w:pPr>
        <w:numPr>
          <w:ilvl w:val="0"/>
          <w:numId w:val="19"/>
        </w:numPr>
        <w:spacing w:line="300" w:lineRule="exact"/>
        <w:ind w:hanging="294"/>
        <w:jc w:val="both"/>
        <w:rPr>
          <w:rFonts w:ascii="Arial" w:hAnsi="Arial" w:cs="Arial"/>
          <w:sz w:val="22"/>
          <w:szCs w:val="22"/>
        </w:rPr>
      </w:pPr>
      <w:r w:rsidRPr="00EE2B80">
        <w:rPr>
          <w:rFonts w:ascii="Arial" w:hAnsi="Arial" w:cs="Arial"/>
          <w:sz w:val="22"/>
          <w:szCs w:val="22"/>
        </w:rPr>
        <w:t>za zwłokę w dokonaniu odbioru końcowego robót – w wysokości 0,2 % wynagrodzenia brutto, o którym mowa w § 1</w:t>
      </w:r>
      <w:r w:rsidR="008A309F">
        <w:rPr>
          <w:rFonts w:ascii="Arial" w:hAnsi="Arial" w:cs="Arial"/>
          <w:sz w:val="22"/>
          <w:szCs w:val="22"/>
        </w:rPr>
        <w:t>5</w:t>
      </w:r>
      <w:r w:rsidRPr="00EE2B80">
        <w:rPr>
          <w:rFonts w:ascii="Arial" w:hAnsi="Arial" w:cs="Arial"/>
          <w:sz w:val="22"/>
          <w:szCs w:val="22"/>
        </w:rPr>
        <w:t xml:space="preserve"> ust. 2 Umowy za każdy dzień zwłoki.</w:t>
      </w:r>
    </w:p>
    <w:p w14:paraId="228C6FD4" w14:textId="28A99C71" w:rsidR="00FE0CED" w:rsidRPr="00EE2B80" w:rsidRDefault="00FE0CED" w:rsidP="00C2439F">
      <w:pPr>
        <w:numPr>
          <w:ilvl w:val="0"/>
          <w:numId w:val="19"/>
        </w:numPr>
        <w:spacing w:line="300" w:lineRule="exact"/>
        <w:ind w:hanging="294"/>
        <w:jc w:val="both"/>
        <w:rPr>
          <w:rFonts w:ascii="Arial" w:hAnsi="Arial" w:cs="Arial"/>
          <w:sz w:val="22"/>
          <w:szCs w:val="22"/>
        </w:rPr>
      </w:pPr>
      <w:r w:rsidRPr="00EE2B80">
        <w:rPr>
          <w:rFonts w:ascii="Arial" w:hAnsi="Arial" w:cs="Arial"/>
          <w:sz w:val="22"/>
          <w:szCs w:val="22"/>
        </w:rPr>
        <w:t>za odstąpienie od Umowy przez Wykonawcę z przyczyn leżących po stronie Zamawiającego w wysokości 10 % wynagrodzenia brutto, o którym mowa w § 1</w:t>
      </w:r>
      <w:r w:rsidR="008A309F">
        <w:rPr>
          <w:rFonts w:ascii="Arial" w:hAnsi="Arial" w:cs="Arial"/>
          <w:sz w:val="22"/>
          <w:szCs w:val="22"/>
        </w:rPr>
        <w:t>5</w:t>
      </w:r>
      <w:r w:rsidRPr="00EE2B80">
        <w:rPr>
          <w:rFonts w:ascii="Arial" w:hAnsi="Arial" w:cs="Arial"/>
          <w:sz w:val="22"/>
          <w:szCs w:val="22"/>
        </w:rPr>
        <w:t xml:space="preserve"> ust. 2 Umowy. </w:t>
      </w:r>
    </w:p>
    <w:p w14:paraId="00AAE173" w14:textId="21F42078" w:rsidR="00FE0CED" w:rsidRPr="00EE2B80" w:rsidRDefault="00FE0CED" w:rsidP="00C2439F">
      <w:pPr>
        <w:numPr>
          <w:ilvl w:val="0"/>
          <w:numId w:val="17"/>
        </w:numPr>
        <w:spacing w:line="300" w:lineRule="exact"/>
        <w:ind w:left="426" w:hanging="436"/>
        <w:jc w:val="both"/>
        <w:rPr>
          <w:rFonts w:ascii="Arial" w:hAnsi="Arial" w:cs="Arial"/>
          <w:sz w:val="22"/>
          <w:szCs w:val="22"/>
        </w:rPr>
      </w:pPr>
      <w:r w:rsidRPr="00EE2B80">
        <w:rPr>
          <w:rFonts w:ascii="Arial" w:hAnsi="Arial" w:cs="Arial"/>
          <w:sz w:val="22"/>
          <w:szCs w:val="22"/>
        </w:rPr>
        <w:lastRenderedPageBreak/>
        <w:t xml:space="preserve">Wykonawcy nie przysługuje prawo do naliczenia kar umownych w przypadkach, o których mowa w ust.1 pkt 1. </w:t>
      </w:r>
    </w:p>
    <w:p w14:paraId="3697AC8E" w14:textId="77777777" w:rsidR="00FE0CED" w:rsidRPr="00EE2B80" w:rsidRDefault="00FE0CED" w:rsidP="00C2439F">
      <w:pPr>
        <w:numPr>
          <w:ilvl w:val="0"/>
          <w:numId w:val="17"/>
        </w:numPr>
        <w:spacing w:line="300" w:lineRule="exact"/>
        <w:ind w:left="426" w:hanging="436"/>
        <w:jc w:val="both"/>
        <w:rPr>
          <w:rFonts w:ascii="Arial" w:hAnsi="Arial" w:cs="Arial"/>
          <w:sz w:val="22"/>
          <w:szCs w:val="22"/>
        </w:rPr>
      </w:pPr>
      <w:r w:rsidRPr="00EE2B80">
        <w:rPr>
          <w:rFonts w:ascii="Arial" w:hAnsi="Arial" w:cs="Arial"/>
          <w:sz w:val="22"/>
          <w:szCs w:val="22"/>
        </w:rPr>
        <w:t xml:space="preserve">W przypadku, gdy szkoda przewyższa wartość kary umownej Strony zastrzegają sobie prawo dochodzenie odszkodowania uzupełniającego, na zasadach ogólnych. </w:t>
      </w:r>
    </w:p>
    <w:p w14:paraId="73C38AC4" w14:textId="77777777" w:rsidR="00FE0CED" w:rsidRPr="00EE2B80" w:rsidRDefault="00FE0CED" w:rsidP="00C2439F">
      <w:pPr>
        <w:numPr>
          <w:ilvl w:val="0"/>
          <w:numId w:val="17"/>
        </w:numPr>
        <w:spacing w:line="300" w:lineRule="exact"/>
        <w:ind w:left="426" w:hanging="436"/>
        <w:jc w:val="both"/>
        <w:rPr>
          <w:rFonts w:ascii="Arial" w:hAnsi="Arial" w:cs="Arial"/>
          <w:sz w:val="22"/>
          <w:szCs w:val="22"/>
        </w:rPr>
      </w:pPr>
      <w:r w:rsidRPr="00EE2B80">
        <w:rPr>
          <w:rFonts w:ascii="Arial" w:hAnsi="Arial" w:cs="Arial"/>
          <w:sz w:val="22"/>
          <w:szCs w:val="22"/>
        </w:rPr>
        <w:t>Zamawiający ma prawo potrącania kar umownych z należnego Wykonawcy wynagrodzenia na podstawie noty księgowej wystawionej przez Zamawiającego.</w:t>
      </w:r>
    </w:p>
    <w:p w14:paraId="2FAF7BF0" w14:textId="77777777" w:rsidR="00FE0CED" w:rsidRPr="00EE2B80" w:rsidRDefault="00FE0CED" w:rsidP="00C2439F">
      <w:pPr>
        <w:numPr>
          <w:ilvl w:val="0"/>
          <w:numId w:val="17"/>
        </w:numPr>
        <w:spacing w:line="300" w:lineRule="exact"/>
        <w:ind w:left="426" w:hanging="436"/>
        <w:jc w:val="both"/>
        <w:rPr>
          <w:rFonts w:ascii="Arial" w:hAnsi="Arial" w:cs="Arial"/>
          <w:sz w:val="22"/>
          <w:szCs w:val="22"/>
        </w:rPr>
      </w:pPr>
      <w:r w:rsidRPr="00EE2B80">
        <w:rPr>
          <w:rFonts w:ascii="Arial" w:hAnsi="Arial" w:cs="Arial"/>
          <w:sz w:val="22"/>
          <w:szCs w:val="22"/>
        </w:rPr>
        <w:t>Wykonawca wyraża zgodę na potrącenie przez Zamawiającego kar umownych z przysługującego mu wynagrodzenia.</w:t>
      </w:r>
    </w:p>
    <w:p w14:paraId="7A326E0A" w14:textId="4CA96718" w:rsidR="00FE0CED" w:rsidRPr="00EE2B80" w:rsidRDefault="00FE0CED" w:rsidP="00C2439F">
      <w:pPr>
        <w:numPr>
          <w:ilvl w:val="0"/>
          <w:numId w:val="17"/>
        </w:numPr>
        <w:spacing w:line="300" w:lineRule="exact"/>
        <w:ind w:left="426" w:hanging="436"/>
        <w:jc w:val="both"/>
        <w:rPr>
          <w:rFonts w:ascii="Arial" w:hAnsi="Arial" w:cs="Arial"/>
          <w:sz w:val="22"/>
          <w:szCs w:val="22"/>
        </w:rPr>
      </w:pPr>
      <w:r w:rsidRPr="00EE2B80">
        <w:rPr>
          <w:rFonts w:ascii="Arial" w:hAnsi="Arial" w:cs="Arial"/>
          <w:sz w:val="22"/>
          <w:szCs w:val="22"/>
        </w:rPr>
        <w:t>Łączna wysokość kar umownych przewidzianych w umowie nie może przekraczać 10% wynagrodzenia całkowitego brutto określonego w § 1</w:t>
      </w:r>
      <w:r w:rsidR="008A309F">
        <w:rPr>
          <w:rFonts w:ascii="Arial" w:hAnsi="Arial" w:cs="Arial"/>
          <w:sz w:val="22"/>
          <w:szCs w:val="22"/>
        </w:rPr>
        <w:t>5</w:t>
      </w:r>
      <w:r w:rsidRPr="00EE2B80">
        <w:rPr>
          <w:rFonts w:ascii="Arial" w:hAnsi="Arial" w:cs="Arial"/>
          <w:sz w:val="22"/>
          <w:szCs w:val="22"/>
        </w:rPr>
        <w:t xml:space="preserve"> ust. 2 umowy. Niezależnie od powyższego Zamawiającemu przysługuje prawo dochodzenia odszkodowania na zasadach ogólnych.</w:t>
      </w:r>
    </w:p>
    <w:p w14:paraId="6419DD94" w14:textId="53BF8D86" w:rsidR="00A6623D" w:rsidRPr="00EE2B80" w:rsidRDefault="00FE0CED" w:rsidP="00C2439F">
      <w:pPr>
        <w:spacing w:line="300" w:lineRule="exact"/>
        <w:ind w:left="426"/>
        <w:jc w:val="center"/>
        <w:rPr>
          <w:rFonts w:ascii="Arial" w:hAnsi="Arial" w:cs="Arial"/>
          <w:b/>
          <w:sz w:val="22"/>
          <w:szCs w:val="22"/>
        </w:rPr>
      </w:pPr>
      <w:r w:rsidRPr="00EE2B80">
        <w:rPr>
          <w:rFonts w:ascii="Arial" w:hAnsi="Arial" w:cs="Arial"/>
          <w:sz w:val="22"/>
          <w:szCs w:val="22"/>
        </w:rPr>
        <w:cr/>
      </w:r>
      <w:r w:rsidR="00A6623D" w:rsidRPr="00EE2B80">
        <w:rPr>
          <w:rFonts w:ascii="Arial" w:hAnsi="Arial" w:cs="Arial"/>
          <w:b/>
          <w:sz w:val="22"/>
          <w:szCs w:val="22"/>
        </w:rPr>
        <w:t>GWARANCJA JAKOŚCI I RĘKOJMIA</w:t>
      </w:r>
    </w:p>
    <w:p w14:paraId="4F566895" w14:textId="587796B0"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xml:space="preserve">§ </w:t>
      </w:r>
      <w:r w:rsidR="008A309F">
        <w:rPr>
          <w:rFonts w:ascii="Arial" w:hAnsi="Arial" w:cs="Arial"/>
          <w:b/>
          <w:sz w:val="22"/>
          <w:szCs w:val="22"/>
        </w:rPr>
        <w:t>21</w:t>
      </w:r>
    </w:p>
    <w:p w14:paraId="40F6F299" w14:textId="032ECC5D" w:rsidR="00A6623D" w:rsidRPr="00EE2B80" w:rsidRDefault="00A6623D" w:rsidP="00C2439F">
      <w:pPr>
        <w:numPr>
          <w:ilvl w:val="0"/>
          <w:numId w:val="20"/>
        </w:numPr>
        <w:spacing w:line="300" w:lineRule="exact"/>
        <w:ind w:left="426" w:hanging="436"/>
        <w:jc w:val="both"/>
        <w:rPr>
          <w:rFonts w:ascii="Arial" w:hAnsi="Arial" w:cs="Arial"/>
          <w:sz w:val="22"/>
          <w:szCs w:val="22"/>
        </w:rPr>
      </w:pPr>
      <w:r w:rsidRPr="00EE2B80">
        <w:rPr>
          <w:rFonts w:ascii="Arial" w:hAnsi="Arial" w:cs="Arial"/>
          <w:sz w:val="22"/>
          <w:szCs w:val="22"/>
        </w:rPr>
        <w:t>Wykonawca udziela Zamawiającemu gwarancji jakości na wykonane roboty stanowiące przedmiot umowy na okres</w:t>
      </w:r>
      <w:r w:rsidR="00880A45" w:rsidRPr="00EE2B80">
        <w:rPr>
          <w:rFonts w:ascii="Arial" w:hAnsi="Arial" w:cs="Arial"/>
          <w:sz w:val="22"/>
          <w:szCs w:val="22"/>
        </w:rPr>
        <w:t xml:space="preserve"> </w:t>
      </w:r>
      <w:r w:rsidR="003B7E72" w:rsidRPr="00EE2B80">
        <w:rPr>
          <w:rFonts w:ascii="Arial" w:hAnsi="Arial" w:cs="Arial"/>
          <w:sz w:val="22"/>
          <w:szCs w:val="22"/>
        </w:rPr>
        <w:t>2 lat</w:t>
      </w:r>
      <w:r w:rsidR="00A33BFB" w:rsidRPr="00EE2B80">
        <w:rPr>
          <w:rFonts w:ascii="Arial" w:hAnsi="Arial" w:cs="Arial"/>
          <w:sz w:val="22"/>
          <w:szCs w:val="22"/>
        </w:rPr>
        <w:t xml:space="preserve"> </w:t>
      </w:r>
      <w:r w:rsidRPr="00EE2B80">
        <w:rPr>
          <w:rFonts w:ascii="Arial" w:hAnsi="Arial" w:cs="Arial"/>
          <w:sz w:val="22"/>
          <w:szCs w:val="22"/>
        </w:rPr>
        <w:t>licząc od daty</w:t>
      </w:r>
      <w:bookmarkStart w:id="9" w:name="_Hlk151552423"/>
      <w:r w:rsidR="007C52C3" w:rsidRPr="00EE2B80">
        <w:rPr>
          <w:rFonts w:ascii="Arial" w:hAnsi="Arial" w:cs="Arial"/>
          <w:sz w:val="22"/>
          <w:szCs w:val="22"/>
        </w:rPr>
        <w:t xml:space="preserve"> </w:t>
      </w:r>
      <w:r w:rsidR="00A33BFB" w:rsidRPr="00EE2B80">
        <w:rPr>
          <w:rFonts w:ascii="Arial" w:hAnsi="Arial" w:cs="Arial"/>
          <w:sz w:val="22"/>
          <w:szCs w:val="22"/>
        </w:rPr>
        <w:t>o</w:t>
      </w:r>
      <w:r w:rsidR="007C52C3" w:rsidRPr="00EE2B80">
        <w:rPr>
          <w:rFonts w:ascii="Arial" w:hAnsi="Arial" w:cs="Arial"/>
          <w:sz w:val="22"/>
          <w:szCs w:val="22"/>
        </w:rPr>
        <w:t xml:space="preserve">dbioru </w:t>
      </w:r>
      <w:r w:rsidR="00A33BFB" w:rsidRPr="00EE2B80">
        <w:rPr>
          <w:rFonts w:ascii="Arial" w:hAnsi="Arial" w:cs="Arial"/>
          <w:sz w:val="22"/>
          <w:szCs w:val="22"/>
        </w:rPr>
        <w:t>k</w:t>
      </w:r>
      <w:r w:rsidR="007C52C3" w:rsidRPr="00EE2B80">
        <w:rPr>
          <w:rFonts w:ascii="Arial" w:hAnsi="Arial" w:cs="Arial"/>
          <w:sz w:val="22"/>
          <w:szCs w:val="22"/>
        </w:rPr>
        <w:t xml:space="preserve">ońcowego </w:t>
      </w:r>
      <w:r w:rsidR="00A33BFB" w:rsidRPr="00EE2B80">
        <w:rPr>
          <w:rFonts w:ascii="Arial" w:hAnsi="Arial" w:cs="Arial"/>
          <w:sz w:val="22"/>
          <w:szCs w:val="22"/>
        </w:rPr>
        <w:t>p</w:t>
      </w:r>
      <w:r w:rsidR="007C52C3" w:rsidRPr="00EE2B80">
        <w:rPr>
          <w:rFonts w:ascii="Arial" w:hAnsi="Arial" w:cs="Arial"/>
          <w:sz w:val="22"/>
          <w:szCs w:val="22"/>
        </w:rPr>
        <w:t xml:space="preserve">rzedmiotu </w:t>
      </w:r>
      <w:r w:rsidR="00A33BFB" w:rsidRPr="00EE2B80">
        <w:rPr>
          <w:rFonts w:ascii="Arial" w:hAnsi="Arial" w:cs="Arial"/>
          <w:sz w:val="22"/>
          <w:szCs w:val="22"/>
        </w:rPr>
        <w:t>u</w:t>
      </w:r>
      <w:r w:rsidR="007C52C3" w:rsidRPr="00EE2B80">
        <w:rPr>
          <w:rFonts w:ascii="Arial" w:hAnsi="Arial" w:cs="Arial"/>
          <w:sz w:val="22"/>
          <w:szCs w:val="22"/>
        </w:rPr>
        <w:t>mowy</w:t>
      </w:r>
      <w:bookmarkEnd w:id="9"/>
      <w:r w:rsidR="007C52C3" w:rsidRPr="00EE2B80">
        <w:rPr>
          <w:rFonts w:ascii="Arial" w:hAnsi="Arial" w:cs="Arial"/>
          <w:sz w:val="22"/>
          <w:szCs w:val="22"/>
        </w:rPr>
        <w:t>,</w:t>
      </w:r>
      <w:r w:rsidRPr="00EE2B80">
        <w:rPr>
          <w:rFonts w:ascii="Arial" w:hAnsi="Arial" w:cs="Arial"/>
          <w:sz w:val="22"/>
          <w:szCs w:val="22"/>
        </w:rPr>
        <w:t xml:space="preserve"> zgodnie z treścią Karty Gwarancyjnej dołączonej do </w:t>
      </w:r>
      <w:r w:rsidR="003B5752" w:rsidRPr="00EE2B80">
        <w:rPr>
          <w:rFonts w:ascii="Arial" w:hAnsi="Arial" w:cs="Arial"/>
          <w:sz w:val="22"/>
          <w:szCs w:val="22"/>
        </w:rPr>
        <w:t>niniejszej Umowy</w:t>
      </w:r>
      <w:r w:rsidRPr="00EE2B80">
        <w:rPr>
          <w:rFonts w:ascii="Arial" w:hAnsi="Arial" w:cs="Arial"/>
          <w:sz w:val="22"/>
          <w:szCs w:val="22"/>
        </w:rPr>
        <w:t xml:space="preserve">. </w:t>
      </w:r>
    </w:p>
    <w:p w14:paraId="5CC5A295" w14:textId="27C64539" w:rsidR="00A6623D" w:rsidRPr="00EE2B80" w:rsidRDefault="00A6623D" w:rsidP="00C2439F">
      <w:pPr>
        <w:numPr>
          <w:ilvl w:val="0"/>
          <w:numId w:val="20"/>
        </w:numPr>
        <w:spacing w:line="300" w:lineRule="exact"/>
        <w:ind w:left="426" w:hanging="436"/>
        <w:jc w:val="both"/>
        <w:rPr>
          <w:rFonts w:ascii="Arial" w:hAnsi="Arial" w:cs="Arial"/>
          <w:sz w:val="22"/>
          <w:szCs w:val="22"/>
        </w:rPr>
      </w:pPr>
      <w:r w:rsidRPr="00EE2B80">
        <w:rPr>
          <w:rFonts w:ascii="Arial" w:hAnsi="Arial" w:cs="Arial"/>
          <w:sz w:val="22"/>
          <w:szCs w:val="22"/>
        </w:rPr>
        <w:t xml:space="preserve">Zamawiającemu przysługują uprawnienia z tytułu rękojmi za wady fizyczne wykonanych robót na zasadach określonych w Kodeksie cywilnym, z tym że okres trwania rękojmi wynosi </w:t>
      </w:r>
      <w:r w:rsidR="003B7E72" w:rsidRPr="00EE2B80">
        <w:rPr>
          <w:rFonts w:ascii="Arial" w:hAnsi="Arial" w:cs="Arial"/>
          <w:sz w:val="22"/>
          <w:szCs w:val="22"/>
        </w:rPr>
        <w:t>2</w:t>
      </w:r>
      <w:r w:rsidRPr="00EE2B80">
        <w:rPr>
          <w:rFonts w:ascii="Arial" w:hAnsi="Arial" w:cs="Arial"/>
          <w:sz w:val="22"/>
          <w:szCs w:val="22"/>
        </w:rPr>
        <w:t xml:space="preserve"> lat licząc od daty </w:t>
      </w:r>
      <w:r w:rsidR="002100C9" w:rsidRPr="00EE2B80">
        <w:rPr>
          <w:rFonts w:ascii="Arial" w:hAnsi="Arial" w:cs="Arial"/>
          <w:sz w:val="22"/>
          <w:szCs w:val="22"/>
        </w:rPr>
        <w:t xml:space="preserve">odbioru końcowego </w:t>
      </w:r>
      <w:r w:rsidR="00A33BFB" w:rsidRPr="00EE2B80">
        <w:rPr>
          <w:rFonts w:ascii="Arial" w:hAnsi="Arial" w:cs="Arial"/>
          <w:sz w:val="22"/>
          <w:szCs w:val="22"/>
        </w:rPr>
        <w:t xml:space="preserve">przedmiotu </w:t>
      </w:r>
      <w:r w:rsidR="00A44853" w:rsidRPr="00EE2B80">
        <w:rPr>
          <w:rFonts w:ascii="Arial" w:hAnsi="Arial" w:cs="Arial"/>
          <w:sz w:val="22"/>
          <w:szCs w:val="22"/>
        </w:rPr>
        <w:t>U</w:t>
      </w:r>
      <w:r w:rsidR="00A33BFB" w:rsidRPr="00EE2B80">
        <w:rPr>
          <w:rFonts w:ascii="Arial" w:hAnsi="Arial" w:cs="Arial"/>
          <w:sz w:val="22"/>
          <w:szCs w:val="22"/>
        </w:rPr>
        <w:t>mowy</w:t>
      </w:r>
      <w:r w:rsidRPr="00EE2B80">
        <w:rPr>
          <w:rFonts w:ascii="Arial" w:hAnsi="Arial" w:cs="Arial"/>
          <w:sz w:val="22"/>
          <w:szCs w:val="22"/>
        </w:rPr>
        <w:t xml:space="preserve">. </w:t>
      </w:r>
    </w:p>
    <w:p w14:paraId="24FB2784" w14:textId="77777777" w:rsidR="00A6623D" w:rsidRPr="00EE2B80" w:rsidRDefault="00A6623D" w:rsidP="00C2439F">
      <w:pPr>
        <w:numPr>
          <w:ilvl w:val="0"/>
          <w:numId w:val="20"/>
        </w:numPr>
        <w:spacing w:line="300" w:lineRule="exact"/>
        <w:ind w:left="426" w:hanging="436"/>
        <w:jc w:val="both"/>
        <w:rPr>
          <w:rFonts w:ascii="Arial" w:hAnsi="Arial" w:cs="Arial"/>
          <w:sz w:val="22"/>
          <w:szCs w:val="22"/>
        </w:rPr>
      </w:pPr>
      <w:r w:rsidRPr="00EE2B80">
        <w:rPr>
          <w:rFonts w:ascii="Arial" w:hAnsi="Arial" w:cs="Arial"/>
          <w:sz w:val="22"/>
          <w:szCs w:val="22"/>
        </w:rPr>
        <w:t xml:space="preserve">Do realizacji uprawnień Zamawiającego z tytułu rękojmi stosuje się odpowiednio zasady opisane w Karcie Gwarancyjnej dla Gwarancji Jakości. </w:t>
      </w:r>
    </w:p>
    <w:p w14:paraId="7BB10A4E" w14:textId="3ED0D0B3" w:rsidR="00636CBC" w:rsidRPr="00EE2B80" w:rsidRDefault="00A6623D" w:rsidP="00234179">
      <w:pPr>
        <w:numPr>
          <w:ilvl w:val="0"/>
          <w:numId w:val="20"/>
        </w:numPr>
        <w:spacing w:line="300" w:lineRule="exact"/>
        <w:ind w:left="426" w:hanging="436"/>
        <w:jc w:val="both"/>
        <w:rPr>
          <w:rFonts w:ascii="Arial" w:hAnsi="Arial" w:cs="Arial"/>
          <w:sz w:val="22"/>
          <w:szCs w:val="22"/>
        </w:rPr>
      </w:pPr>
      <w:r w:rsidRPr="00EE2B80">
        <w:rPr>
          <w:rFonts w:ascii="Arial" w:hAnsi="Arial" w:cs="Arial"/>
          <w:sz w:val="22"/>
          <w:szCs w:val="22"/>
        </w:rPr>
        <w:t>Wykonawca nie może odmówić usunięcia wad bez względu na wysokość związanych z tym kosztów.</w:t>
      </w:r>
    </w:p>
    <w:p w14:paraId="3FC19518" w14:textId="77777777" w:rsidR="00D7573F" w:rsidRDefault="00D7573F" w:rsidP="00C2439F">
      <w:pPr>
        <w:spacing w:line="300" w:lineRule="exact"/>
        <w:jc w:val="center"/>
        <w:outlineLvl w:val="0"/>
        <w:rPr>
          <w:rFonts w:ascii="Arial" w:hAnsi="Arial" w:cs="Arial"/>
          <w:b/>
          <w:sz w:val="22"/>
          <w:szCs w:val="22"/>
        </w:rPr>
      </w:pPr>
    </w:p>
    <w:p w14:paraId="57A40A90" w14:textId="035A7184"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t>ZABEZPIECZENIE NALEŻYTEGO WYKONANIA UMOWY</w:t>
      </w:r>
    </w:p>
    <w:p w14:paraId="4B3608CF" w14:textId="52CCDE10"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xml:space="preserve">§ </w:t>
      </w:r>
      <w:r w:rsidR="008A309F">
        <w:rPr>
          <w:rFonts w:ascii="Arial" w:hAnsi="Arial" w:cs="Arial"/>
          <w:b/>
          <w:sz w:val="22"/>
          <w:szCs w:val="22"/>
        </w:rPr>
        <w:t>22</w:t>
      </w:r>
    </w:p>
    <w:p w14:paraId="55DC42E1" w14:textId="6085094C" w:rsidR="004C6FEC" w:rsidRPr="00EE2B80" w:rsidRDefault="004C6FEC" w:rsidP="00C2439F">
      <w:pPr>
        <w:numPr>
          <w:ilvl w:val="0"/>
          <w:numId w:val="48"/>
        </w:numPr>
        <w:tabs>
          <w:tab w:val="clear" w:pos="0"/>
          <w:tab w:val="num" w:pos="-360"/>
        </w:tabs>
        <w:spacing w:line="300" w:lineRule="exact"/>
        <w:ind w:left="360"/>
        <w:jc w:val="both"/>
        <w:rPr>
          <w:rFonts w:ascii="Arial" w:hAnsi="Arial" w:cs="Arial"/>
          <w:sz w:val="22"/>
          <w:szCs w:val="22"/>
        </w:rPr>
      </w:pPr>
      <w:r w:rsidRPr="00EE2B80">
        <w:rPr>
          <w:rFonts w:ascii="Arial" w:hAnsi="Arial" w:cs="Arial"/>
          <w:sz w:val="22"/>
          <w:szCs w:val="22"/>
        </w:rPr>
        <w:t xml:space="preserve">Zamawiający oświadcza, że Wykonawca przed zawarciem Umowy wniósł na jego rzecz Zabezpieczenie należytego wykonania umowy na kwotę równą </w:t>
      </w:r>
      <w:r w:rsidR="00F02E8D" w:rsidRPr="00EE2B80">
        <w:rPr>
          <w:rFonts w:ascii="Arial" w:hAnsi="Arial" w:cs="Arial"/>
          <w:b/>
          <w:bCs/>
          <w:sz w:val="22"/>
          <w:szCs w:val="22"/>
        </w:rPr>
        <w:t>5</w:t>
      </w:r>
      <w:r w:rsidRPr="00EE2B80">
        <w:rPr>
          <w:rFonts w:ascii="Arial" w:hAnsi="Arial" w:cs="Arial"/>
          <w:b/>
          <w:bCs/>
          <w:sz w:val="22"/>
          <w:szCs w:val="22"/>
        </w:rPr>
        <w:t>%</w:t>
      </w:r>
      <w:r w:rsidRPr="00EE2B80">
        <w:rPr>
          <w:rFonts w:ascii="Arial" w:hAnsi="Arial" w:cs="Arial"/>
          <w:sz w:val="22"/>
          <w:szCs w:val="22"/>
        </w:rPr>
        <w:t xml:space="preserve"> Ceny całkowitej podanej w ofercie, tj. kwotę: ………… zł brutto</w:t>
      </w:r>
      <w:r w:rsidR="002D1B2F" w:rsidRPr="00EE2B80">
        <w:rPr>
          <w:rFonts w:ascii="Arial" w:hAnsi="Arial" w:cs="Arial"/>
          <w:sz w:val="22"/>
          <w:szCs w:val="22"/>
        </w:rPr>
        <w:t>.</w:t>
      </w:r>
    </w:p>
    <w:p w14:paraId="7DFE905F" w14:textId="66A841ED" w:rsidR="004C6FEC" w:rsidRPr="00EE2B80" w:rsidRDefault="004C6FEC"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 xml:space="preserve">Zabezpieczenie należytego wykonania umowy ma na celu zabezpieczenie i ewentualne zaspokojenie roszczeń Zamawiającego z tytułu niewykonania lub nienależytego wykonania Umowy przez Wykonawcę, w tym usunięcia </w:t>
      </w:r>
      <w:r w:rsidR="00EE5EC1" w:rsidRPr="00EE2B80">
        <w:rPr>
          <w:rFonts w:ascii="Arial" w:hAnsi="Arial" w:cs="Arial"/>
          <w:sz w:val="22"/>
          <w:szCs w:val="22"/>
        </w:rPr>
        <w:t>w</w:t>
      </w:r>
      <w:r w:rsidRPr="00EE2B80">
        <w:rPr>
          <w:rFonts w:ascii="Arial" w:hAnsi="Arial" w:cs="Arial"/>
          <w:sz w:val="22"/>
          <w:szCs w:val="22"/>
        </w:rPr>
        <w:t>ad, w szczególności roszczeń Zamawiającego wobec Wykonawcy o zapłatę kar umownych.</w:t>
      </w:r>
    </w:p>
    <w:p w14:paraId="29F5762A" w14:textId="77777777" w:rsidR="004C6FEC" w:rsidRPr="00EE2B80" w:rsidRDefault="004C6FEC"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 xml:space="preserve">Beneficjentem Zabezpieczenia należytego wykonania Umowy jest Zamawiający. </w:t>
      </w:r>
    </w:p>
    <w:p w14:paraId="48C2E13B" w14:textId="77777777" w:rsidR="004C6FEC" w:rsidRPr="00EE2B80" w:rsidRDefault="004C6FEC"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Koszty Zabezpieczenia należytego wykonania Umowy ponosi Wykonawca.</w:t>
      </w:r>
    </w:p>
    <w:p w14:paraId="77476235" w14:textId="77777777" w:rsidR="004C6FEC" w:rsidRPr="00EE2B80" w:rsidRDefault="004C6FEC"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88F79ED" w14:textId="77777777" w:rsidR="004C6FEC" w:rsidRPr="00EE2B80" w:rsidRDefault="004C6FEC" w:rsidP="00C2439F">
      <w:pPr>
        <w:numPr>
          <w:ilvl w:val="0"/>
          <w:numId w:val="48"/>
        </w:numPr>
        <w:tabs>
          <w:tab w:val="left" w:pos="0"/>
        </w:tabs>
        <w:spacing w:line="300" w:lineRule="exact"/>
        <w:ind w:left="360"/>
        <w:jc w:val="both"/>
        <w:rPr>
          <w:rFonts w:ascii="Arial" w:hAnsi="Arial" w:cs="Arial"/>
          <w:b/>
          <w:bCs/>
          <w:sz w:val="22"/>
          <w:szCs w:val="22"/>
        </w:rPr>
      </w:pPr>
      <w:r w:rsidRPr="00EE2B80">
        <w:rPr>
          <w:rFonts w:ascii="Arial" w:hAnsi="Arial" w:cs="Arial"/>
          <w:b/>
          <w:bCs/>
          <w:sz w:val="22"/>
          <w:szCs w:val="22"/>
        </w:rPr>
        <w:lastRenderedPageBreak/>
        <w:t>Kwota w wysokości ………. PLN (słownie: ……….) stanowiąca 70 % Zabezpieczenia należytego wykonania umowy, zostanie zwrócona w terminie 30 dni od dnia Odbioru końcowego robót.</w:t>
      </w:r>
    </w:p>
    <w:p w14:paraId="03453784" w14:textId="1158EA33" w:rsidR="004C6FEC" w:rsidRPr="00EE2B80" w:rsidRDefault="004C6FEC" w:rsidP="00C2439F">
      <w:pPr>
        <w:numPr>
          <w:ilvl w:val="0"/>
          <w:numId w:val="48"/>
        </w:numPr>
        <w:tabs>
          <w:tab w:val="left" w:pos="0"/>
        </w:tabs>
        <w:spacing w:line="300" w:lineRule="exact"/>
        <w:ind w:left="360"/>
        <w:jc w:val="both"/>
        <w:rPr>
          <w:rFonts w:ascii="Arial" w:hAnsi="Arial" w:cs="Arial"/>
          <w:b/>
          <w:bCs/>
          <w:sz w:val="22"/>
          <w:szCs w:val="22"/>
        </w:rPr>
      </w:pPr>
      <w:r w:rsidRPr="00EE2B80">
        <w:rPr>
          <w:rFonts w:ascii="Arial" w:hAnsi="Arial" w:cs="Arial"/>
          <w:b/>
          <w:bCs/>
          <w:sz w:val="22"/>
          <w:szCs w:val="22"/>
        </w:rPr>
        <w:t xml:space="preserve">Kwota pozostawiona na Zabezpieczenie roszczeń z tytułu rękojmi i gwarancji za </w:t>
      </w:r>
      <w:r w:rsidR="00A33BFB" w:rsidRPr="00EE2B80">
        <w:rPr>
          <w:rFonts w:ascii="Arial" w:hAnsi="Arial" w:cs="Arial"/>
          <w:b/>
          <w:bCs/>
          <w:sz w:val="22"/>
          <w:szCs w:val="22"/>
        </w:rPr>
        <w:t>w</w:t>
      </w:r>
      <w:r w:rsidRPr="00EE2B80">
        <w:rPr>
          <w:rFonts w:ascii="Arial" w:hAnsi="Arial" w:cs="Arial"/>
          <w:b/>
          <w:bCs/>
          <w:sz w:val="22"/>
          <w:szCs w:val="22"/>
        </w:rPr>
        <w:t>ady fizyczne, wynosząc 30% wartości Zabezpieczenia należytego wykonania umowy, tj. ……………… PLN (słownie: ……………… ), zostanie zwrócona nie później niż w 15 dniu po upływie okresu</w:t>
      </w:r>
      <w:r w:rsidR="00B470C3" w:rsidRPr="00EE2B80">
        <w:rPr>
          <w:rFonts w:ascii="Arial" w:hAnsi="Arial" w:cs="Arial"/>
          <w:b/>
          <w:bCs/>
          <w:sz w:val="22"/>
          <w:szCs w:val="22"/>
        </w:rPr>
        <w:t xml:space="preserve"> rękojmi i gwarancji określonych w § </w:t>
      </w:r>
      <w:r w:rsidR="008A309F">
        <w:rPr>
          <w:rFonts w:ascii="Arial" w:hAnsi="Arial" w:cs="Arial"/>
          <w:b/>
          <w:bCs/>
          <w:sz w:val="22"/>
          <w:szCs w:val="22"/>
        </w:rPr>
        <w:t>21</w:t>
      </w:r>
      <w:r w:rsidR="00B470C3" w:rsidRPr="00EE2B80">
        <w:rPr>
          <w:rFonts w:ascii="Arial" w:hAnsi="Arial" w:cs="Arial"/>
          <w:b/>
          <w:bCs/>
          <w:sz w:val="22"/>
          <w:szCs w:val="22"/>
        </w:rPr>
        <w:t xml:space="preserve"> ust. 1 i 2</w:t>
      </w:r>
      <w:r w:rsidRPr="00EE2B80">
        <w:rPr>
          <w:rFonts w:ascii="Arial" w:hAnsi="Arial" w:cs="Arial"/>
          <w:b/>
          <w:bCs/>
          <w:sz w:val="22"/>
          <w:szCs w:val="22"/>
        </w:rPr>
        <w:t>.</w:t>
      </w:r>
    </w:p>
    <w:p w14:paraId="116F8232" w14:textId="77777777" w:rsidR="004C6FEC" w:rsidRPr="00EE2B80" w:rsidRDefault="004C6FEC"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 xml:space="preserve">Zabezpieczenie należytego wykonania umowy pozostaje w dyspozycji Zamawiającego i zachowuje swoją ważność na czas określony w Umowie. </w:t>
      </w:r>
    </w:p>
    <w:p w14:paraId="7DE27754" w14:textId="77777777" w:rsidR="004C6FEC" w:rsidRPr="00EE2B80" w:rsidRDefault="004C6FEC"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408C713" w14:textId="77777777" w:rsidR="004C6FEC" w:rsidRPr="00EE2B80" w:rsidRDefault="004C6FEC"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32092EED" w14:textId="540C1FE1" w:rsidR="00A37220" w:rsidRPr="00EE2B80" w:rsidRDefault="00A37220"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 xml:space="preserve">Zmiana formy zabezpieczenia należytego wykonania Umowy może nastąpić zgodnie z art. 451 </w:t>
      </w:r>
      <w:proofErr w:type="spellStart"/>
      <w:r w:rsidR="00497BF9">
        <w:rPr>
          <w:rFonts w:ascii="Arial" w:hAnsi="Arial" w:cs="Arial"/>
          <w:sz w:val="22"/>
          <w:szCs w:val="22"/>
        </w:rPr>
        <w:t>P</w:t>
      </w:r>
      <w:r w:rsidRPr="00EE2B80">
        <w:rPr>
          <w:rFonts w:ascii="Arial" w:hAnsi="Arial" w:cs="Arial"/>
          <w:sz w:val="22"/>
          <w:szCs w:val="22"/>
        </w:rPr>
        <w:t>zp</w:t>
      </w:r>
      <w:proofErr w:type="spellEnd"/>
      <w:r w:rsidRPr="00EE2B80">
        <w:rPr>
          <w:rFonts w:ascii="Arial" w:hAnsi="Arial" w:cs="Arial"/>
          <w:sz w:val="22"/>
          <w:szCs w:val="22"/>
        </w:rPr>
        <w:t>.</w:t>
      </w:r>
    </w:p>
    <w:p w14:paraId="255A0EFE" w14:textId="77777777" w:rsidR="00A37220" w:rsidRPr="00EE2B80" w:rsidRDefault="00A37220" w:rsidP="00C2439F">
      <w:pPr>
        <w:numPr>
          <w:ilvl w:val="0"/>
          <w:numId w:val="48"/>
        </w:numPr>
        <w:tabs>
          <w:tab w:val="left" w:pos="0"/>
        </w:tabs>
        <w:spacing w:line="300" w:lineRule="exact"/>
        <w:ind w:left="360"/>
        <w:jc w:val="both"/>
        <w:rPr>
          <w:rFonts w:ascii="Arial" w:hAnsi="Arial" w:cs="Arial"/>
          <w:sz w:val="22"/>
          <w:szCs w:val="22"/>
        </w:rPr>
      </w:pPr>
      <w:r w:rsidRPr="00EE2B80">
        <w:rPr>
          <w:rFonts w:ascii="Arial" w:hAnsi="Arial" w:cs="Arial"/>
          <w:sz w:val="22"/>
          <w:szCs w:val="22"/>
        </w:rPr>
        <w:t>Zabezpieczenie niepieniężne powinno obejmować nieodwołalne i bezwarunkowe zobowiązanie gwaranta/poręczyciela do wypłaty kwoty zabezpieczenia na pierwsze żądanie Zamawiającego.</w:t>
      </w:r>
    </w:p>
    <w:p w14:paraId="6021E756" w14:textId="44BEF9F9"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t>ZMIANA UMOWY</w:t>
      </w:r>
    </w:p>
    <w:p w14:paraId="0FB4A5E9" w14:textId="1AA7085D"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2</w:t>
      </w:r>
      <w:r w:rsidR="008A309F">
        <w:rPr>
          <w:rFonts w:ascii="Arial" w:hAnsi="Arial" w:cs="Arial"/>
          <w:b/>
          <w:sz w:val="22"/>
          <w:szCs w:val="22"/>
        </w:rPr>
        <w:t>3</w:t>
      </w:r>
    </w:p>
    <w:p w14:paraId="191211E2" w14:textId="77777777" w:rsidR="00061A4C" w:rsidRPr="00EE2B80" w:rsidRDefault="00061A4C" w:rsidP="00C2439F">
      <w:pPr>
        <w:widowControl w:val="0"/>
        <w:numPr>
          <w:ilvl w:val="2"/>
          <w:numId w:val="44"/>
        </w:numPr>
        <w:tabs>
          <w:tab w:val="num" w:pos="284"/>
        </w:tabs>
        <w:suppressAutoHyphens/>
        <w:spacing w:line="300" w:lineRule="exact"/>
        <w:ind w:left="284" w:hanging="284"/>
        <w:jc w:val="both"/>
        <w:rPr>
          <w:rFonts w:ascii="Arial" w:hAnsi="Arial" w:cs="Arial"/>
          <w:sz w:val="22"/>
          <w:szCs w:val="22"/>
          <w:lang w:eastAsia="ar-SA"/>
        </w:rPr>
      </w:pPr>
      <w:bookmarkStart w:id="10" w:name="_Hlk176865488"/>
      <w:r w:rsidRPr="00EE2B80">
        <w:rPr>
          <w:rFonts w:ascii="Arial" w:hAnsi="Arial" w:cs="Arial"/>
          <w:sz w:val="22"/>
          <w:szCs w:val="22"/>
          <w:lang w:eastAsia="ar-SA"/>
        </w:rPr>
        <w:t>Zmiany Umowy będą dokonywane poprzez kolejno numerowane aneksy sporządzone przez strony w formie pisemnej pod rygorem nieważności. Zamawiający, oprócz pozostałych przypadków wskazanych  w ustawie Prawo zamówień publicznych, stosownie do treści art.  455 ust.1 ustawy Prawo zamówień publicznych, przewiduje następujące możliwości dokonywania istotnych zmian postanowień niniejszej umowy:</w:t>
      </w:r>
    </w:p>
    <w:p w14:paraId="6544CC5D" w14:textId="7014B3CF" w:rsidR="00061A4C" w:rsidRPr="00EE2B80" w:rsidRDefault="00061A4C" w:rsidP="00C2439F">
      <w:pPr>
        <w:widowControl w:val="0"/>
        <w:numPr>
          <w:ilvl w:val="1"/>
          <w:numId w:val="43"/>
        </w:numPr>
        <w:tabs>
          <w:tab w:val="num" w:pos="709"/>
        </w:tabs>
        <w:suppressAutoHyphens/>
        <w:spacing w:line="300" w:lineRule="exact"/>
        <w:ind w:left="714" w:hanging="357"/>
        <w:jc w:val="both"/>
        <w:rPr>
          <w:rFonts w:ascii="Arial" w:hAnsi="Arial" w:cs="Arial"/>
          <w:sz w:val="22"/>
          <w:szCs w:val="22"/>
          <w:lang w:eastAsia="ar-SA"/>
        </w:rPr>
      </w:pPr>
      <w:bookmarkStart w:id="11" w:name="_Hlk176865453"/>
      <w:bookmarkEnd w:id="10"/>
      <w:r w:rsidRPr="00EE2B80">
        <w:rPr>
          <w:rFonts w:ascii="Arial" w:hAnsi="Arial" w:cs="Arial"/>
          <w:sz w:val="22"/>
          <w:szCs w:val="22"/>
          <w:lang w:eastAsia="ar-SA"/>
        </w:rPr>
        <w:t xml:space="preserve">zmiany określające sposób wykonania </w:t>
      </w:r>
      <w:r w:rsidR="008A309F">
        <w:rPr>
          <w:rFonts w:ascii="Arial" w:hAnsi="Arial" w:cs="Arial"/>
          <w:sz w:val="22"/>
          <w:szCs w:val="22"/>
          <w:lang w:eastAsia="ar-SA"/>
        </w:rPr>
        <w:t xml:space="preserve">dostawy i </w:t>
      </w:r>
      <w:r w:rsidRPr="00EE2B80">
        <w:rPr>
          <w:rFonts w:ascii="Arial" w:hAnsi="Arial" w:cs="Arial"/>
          <w:sz w:val="22"/>
          <w:szCs w:val="22"/>
          <w:lang w:eastAsia="ar-SA"/>
        </w:rPr>
        <w:t>robót budowlanych – w przypadku, w którym służyć to będzie podniesieniu standardu Przedmiotu umowy i nie będzie to wykraczało poza określenie przedmiotu zamówienia zawarte w SWZ oraz nie spowoduje wzrostu wynagrodzenia Wykonawcy,</w:t>
      </w:r>
    </w:p>
    <w:p w14:paraId="1B60EDA5" w14:textId="77777777" w:rsidR="00061A4C" w:rsidRPr="00EE2B80" w:rsidRDefault="00061A4C" w:rsidP="00C2439F">
      <w:pPr>
        <w:widowControl w:val="0"/>
        <w:numPr>
          <w:ilvl w:val="1"/>
          <w:numId w:val="43"/>
        </w:numPr>
        <w:tabs>
          <w:tab w:val="num" w:pos="709"/>
        </w:tabs>
        <w:suppressAutoHyphens/>
        <w:spacing w:line="300" w:lineRule="exact"/>
        <w:ind w:left="709"/>
        <w:jc w:val="both"/>
        <w:rPr>
          <w:rFonts w:ascii="Arial" w:hAnsi="Arial" w:cs="Arial"/>
          <w:sz w:val="22"/>
          <w:szCs w:val="22"/>
          <w:lang w:eastAsia="ar-SA"/>
        </w:rPr>
      </w:pPr>
      <w:r w:rsidRPr="00EE2B80">
        <w:rPr>
          <w:rFonts w:ascii="Arial" w:hAnsi="Arial" w:cs="Arial"/>
          <w:sz w:val="22"/>
          <w:szCs w:val="22"/>
          <w:lang w:eastAsia="ar-SA"/>
        </w:rPr>
        <w:t>zmiany dotyczące terminu wykonania Umowy – w przypadku, w którym nie ma możliwości dotrzymania przez Wykonawcę terminu wykonania Przedmiotu umowy z przyczyn niezależnych od Wykonawcy lub w przypadku wystąpienia okoliczności siły wyższej lub innych okoliczności od Stron niezależnych, w tym m.in.:</w:t>
      </w:r>
    </w:p>
    <w:p w14:paraId="70898EF5" w14:textId="02D14FBC"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 xml:space="preserve">w przypadku braku dostępności materiałów niezbędnych do wykonania </w:t>
      </w:r>
      <w:r w:rsidR="008A309F" w:rsidRPr="008A309F">
        <w:rPr>
          <w:rFonts w:ascii="Arial" w:hAnsi="Arial" w:cs="Arial"/>
          <w:sz w:val="22"/>
          <w:szCs w:val="22"/>
          <w:lang w:eastAsia="ar-SA"/>
        </w:rPr>
        <w:t xml:space="preserve">dostaw lub </w:t>
      </w:r>
      <w:r w:rsidRPr="00EE2B80">
        <w:rPr>
          <w:rFonts w:ascii="Arial" w:hAnsi="Arial" w:cs="Arial"/>
          <w:sz w:val="22"/>
          <w:szCs w:val="22"/>
          <w:lang w:eastAsia="ar-SA"/>
        </w:rPr>
        <w:t>robót (wymaga się udokumentowania złożenia zamówienia u dostawcy wraz z potwierdzeniem realizacji dostaw);</w:t>
      </w:r>
    </w:p>
    <w:p w14:paraId="683E39CC" w14:textId="1F1FD954"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 xml:space="preserve">wstrzymania </w:t>
      </w:r>
      <w:r w:rsidR="008A309F" w:rsidRPr="008A309F">
        <w:rPr>
          <w:rFonts w:ascii="Arial" w:hAnsi="Arial" w:cs="Arial"/>
          <w:sz w:val="22"/>
          <w:szCs w:val="22"/>
          <w:lang w:eastAsia="ar-SA"/>
        </w:rPr>
        <w:t xml:space="preserve">dostaw lub </w:t>
      </w:r>
      <w:r w:rsidRPr="00EE2B80">
        <w:rPr>
          <w:rFonts w:ascii="Arial" w:hAnsi="Arial" w:cs="Arial"/>
          <w:sz w:val="22"/>
          <w:szCs w:val="22"/>
          <w:lang w:eastAsia="ar-SA"/>
        </w:rPr>
        <w:t>robót objętych umową przez organ administracji budowlanej;</w:t>
      </w:r>
    </w:p>
    <w:p w14:paraId="363C3D6C" w14:textId="2C5CA7C9"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 xml:space="preserve">przerwania </w:t>
      </w:r>
      <w:r w:rsidR="008A309F" w:rsidRPr="008A309F">
        <w:rPr>
          <w:rFonts w:ascii="Arial" w:hAnsi="Arial" w:cs="Arial"/>
          <w:sz w:val="22"/>
          <w:szCs w:val="22"/>
          <w:lang w:eastAsia="ar-SA"/>
        </w:rPr>
        <w:t xml:space="preserve">dostaw lub </w:t>
      </w:r>
      <w:r w:rsidRPr="00EE2B80">
        <w:rPr>
          <w:rFonts w:ascii="Arial" w:hAnsi="Arial" w:cs="Arial"/>
          <w:sz w:val="22"/>
          <w:szCs w:val="22"/>
          <w:lang w:eastAsia="ar-SA"/>
        </w:rPr>
        <w:t xml:space="preserve">robót budowlanych objętych umową w przypadku </w:t>
      </w:r>
      <w:r w:rsidRPr="00EE2B80">
        <w:rPr>
          <w:rFonts w:ascii="Arial" w:hAnsi="Arial" w:cs="Arial"/>
          <w:sz w:val="22"/>
          <w:szCs w:val="22"/>
          <w:lang w:eastAsia="ar-SA"/>
        </w:rPr>
        <w:lastRenderedPageBreak/>
        <w:t>konieczności zaprojektowania zmian w projektach budowlanych;</w:t>
      </w:r>
    </w:p>
    <w:p w14:paraId="400D2ACE" w14:textId="09E25E96"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 xml:space="preserve">przestojów i opóźnień zawinionych przez Zamawiającego w szczególności opóźnień w przekazaniu terenu </w:t>
      </w:r>
      <w:r w:rsidR="005F4EDD" w:rsidRPr="00EE2B80">
        <w:rPr>
          <w:rFonts w:ascii="Arial" w:hAnsi="Arial" w:cs="Arial"/>
          <w:sz w:val="22"/>
          <w:szCs w:val="22"/>
          <w:lang w:eastAsia="ar-SA"/>
        </w:rPr>
        <w:t>robót</w:t>
      </w:r>
      <w:r w:rsidRPr="00EE2B80">
        <w:rPr>
          <w:rFonts w:ascii="Arial" w:hAnsi="Arial" w:cs="Arial"/>
          <w:sz w:val="22"/>
          <w:szCs w:val="22"/>
          <w:lang w:eastAsia="ar-SA"/>
        </w:rPr>
        <w:t xml:space="preserve">;  </w:t>
      </w:r>
    </w:p>
    <w:p w14:paraId="5430011E" w14:textId="77777777"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działania siły wyższej (np. klęski żywiołowe, strajki generalne lub lokalne) mającego bezpośredni wpływ na terminowość wykonywania robót;</w:t>
      </w:r>
    </w:p>
    <w:p w14:paraId="50A7C566" w14:textId="0A720F65"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wystąpienia warunków atmosferycznych uniemożliwiających wykonani</w:t>
      </w:r>
      <w:r w:rsidR="003377FB">
        <w:rPr>
          <w:rFonts w:ascii="Arial" w:hAnsi="Arial" w:cs="Arial"/>
          <w:sz w:val="22"/>
          <w:szCs w:val="22"/>
          <w:lang w:eastAsia="ar-SA"/>
        </w:rPr>
        <w:t>e</w:t>
      </w:r>
      <w:r w:rsidRPr="00EE2B80">
        <w:rPr>
          <w:rFonts w:ascii="Arial" w:hAnsi="Arial" w:cs="Arial"/>
          <w:sz w:val="22"/>
          <w:szCs w:val="22"/>
          <w:lang w:eastAsia="ar-SA"/>
        </w:rPr>
        <w:t xml:space="preserve"> </w:t>
      </w:r>
      <w:r w:rsidR="008A309F" w:rsidRPr="008A309F">
        <w:rPr>
          <w:rFonts w:ascii="Arial" w:hAnsi="Arial" w:cs="Arial"/>
          <w:sz w:val="22"/>
          <w:szCs w:val="22"/>
          <w:lang w:eastAsia="ar-SA"/>
        </w:rPr>
        <w:t xml:space="preserve">dostaw lub </w:t>
      </w:r>
      <w:r w:rsidRPr="00EE2B80">
        <w:rPr>
          <w:rFonts w:ascii="Arial" w:hAnsi="Arial" w:cs="Arial"/>
          <w:sz w:val="22"/>
          <w:szCs w:val="22"/>
          <w:lang w:eastAsia="ar-SA"/>
        </w:rPr>
        <w:t>robót – fakt ten musi zostać udokumentowany wpisem kierownika budowy do dziennika budowy oraz zgłoszony niezwłocznie zamawiającemu;</w:t>
      </w:r>
    </w:p>
    <w:p w14:paraId="4F4CAA4D" w14:textId="5B1E56C4"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wystąpienia okoliczności, których strony umowy nie były w stanie przewidzieć, pomimo zachowania należytej staranności;</w:t>
      </w:r>
    </w:p>
    <w:p w14:paraId="4B2E3A6B" w14:textId="77777777" w:rsidR="00061A4C" w:rsidRPr="00EE2B80" w:rsidRDefault="00061A4C" w:rsidP="00C2439F">
      <w:pPr>
        <w:widowControl w:val="0"/>
        <w:numPr>
          <w:ilvl w:val="1"/>
          <w:numId w:val="45"/>
        </w:numPr>
        <w:suppressAutoHyphens/>
        <w:spacing w:line="300" w:lineRule="exact"/>
        <w:jc w:val="both"/>
        <w:rPr>
          <w:rFonts w:ascii="Arial" w:hAnsi="Arial" w:cs="Arial"/>
          <w:sz w:val="22"/>
          <w:szCs w:val="22"/>
          <w:lang w:eastAsia="ar-SA"/>
        </w:rPr>
      </w:pPr>
      <w:r w:rsidRPr="00EE2B80">
        <w:rPr>
          <w:rFonts w:ascii="Arial" w:hAnsi="Arial" w:cs="Arial"/>
          <w:sz w:val="22"/>
          <w:szCs w:val="22"/>
          <w:lang w:eastAsia="ar-SA"/>
        </w:rPr>
        <w:t xml:space="preserve">wystąpienia istotnego błędu w dokumentacji projektowej – termin umowny może zostać wydłużony o czas niezbędny na usuniecie wad w projekcie przez Wykonawcę dokumentacji projektowej,    </w:t>
      </w:r>
    </w:p>
    <w:p w14:paraId="4783EAAB" w14:textId="77777777" w:rsidR="00061A4C" w:rsidRPr="00EE2B80" w:rsidRDefault="00061A4C" w:rsidP="00C2439F">
      <w:pPr>
        <w:widowControl w:val="0"/>
        <w:numPr>
          <w:ilvl w:val="1"/>
          <w:numId w:val="43"/>
        </w:numPr>
        <w:tabs>
          <w:tab w:val="num" w:pos="709"/>
        </w:tabs>
        <w:suppressAutoHyphens/>
        <w:spacing w:line="300" w:lineRule="exact"/>
        <w:ind w:left="709"/>
        <w:jc w:val="both"/>
        <w:rPr>
          <w:rFonts w:ascii="Arial" w:hAnsi="Arial" w:cs="Arial"/>
          <w:sz w:val="22"/>
          <w:szCs w:val="22"/>
          <w:lang w:eastAsia="ar-SA"/>
        </w:rPr>
      </w:pPr>
      <w:r w:rsidRPr="00EE2B80">
        <w:rPr>
          <w:rFonts w:ascii="Arial" w:hAnsi="Arial" w:cs="Arial"/>
          <w:sz w:val="22"/>
          <w:szCs w:val="22"/>
          <w:lang w:eastAsia="ar-SA"/>
        </w:rPr>
        <w:t>zmiana dotycząca Przedmiotu umowy, jego zakresu, wynagrodzenia Wykonawcy, jego rozliczenia oraz obowiązków Wykonawcy – w przypadku wystąpienia okoliczności nie przewidzianych w chwili zawarcia umowy i niezależnych od żadnej ze Stron, a skutkujących koniecznością zmiany Przedmiotu umowy w takim zakresie,</w:t>
      </w:r>
    </w:p>
    <w:p w14:paraId="2ACE8D1F" w14:textId="77777777" w:rsidR="00061A4C" w:rsidRPr="00EE2B80" w:rsidRDefault="00061A4C" w:rsidP="00C2439F">
      <w:pPr>
        <w:widowControl w:val="0"/>
        <w:numPr>
          <w:ilvl w:val="1"/>
          <w:numId w:val="43"/>
        </w:numPr>
        <w:tabs>
          <w:tab w:val="num" w:pos="709"/>
        </w:tabs>
        <w:suppressAutoHyphens/>
        <w:spacing w:line="300" w:lineRule="exact"/>
        <w:ind w:left="709"/>
        <w:jc w:val="both"/>
        <w:rPr>
          <w:rFonts w:ascii="Arial" w:hAnsi="Arial" w:cs="Arial"/>
          <w:sz w:val="22"/>
          <w:szCs w:val="22"/>
          <w:lang w:eastAsia="ar-SA"/>
        </w:rPr>
      </w:pPr>
      <w:r w:rsidRPr="00EE2B80">
        <w:rPr>
          <w:rFonts w:ascii="Arial" w:hAnsi="Arial" w:cs="Arial"/>
          <w:sz w:val="22"/>
          <w:szCs w:val="22"/>
          <w:lang w:eastAsia="ar-SA"/>
        </w:rPr>
        <w:t>zmiany wynikające ze zmiany przepisów prawa, które weszły w życie po zawarciu Umowy i które wywołują potrzebę zmian tych postanowień.</w:t>
      </w:r>
    </w:p>
    <w:bookmarkEnd w:id="11"/>
    <w:p w14:paraId="0FE63102" w14:textId="36A1649C" w:rsidR="00A8271E" w:rsidRPr="00EE2B80" w:rsidRDefault="00A8271E" w:rsidP="00C2439F">
      <w:pPr>
        <w:widowControl w:val="0"/>
        <w:numPr>
          <w:ilvl w:val="2"/>
          <w:numId w:val="44"/>
        </w:numPr>
        <w:tabs>
          <w:tab w:val="num" w:pos="284"/>
        </w:tabs>
        <w:suppressAutoHyphens/>
        <w:spacing w:line="300" w:lineRule="exact"/>
        <w:ind w:left="284" w:hanging="284"/>
        <w:jc w:val="both"/>
        <w:rPr>
          <w:rFonts w:ascii="Arial" w:hAnsi="Arial" w:cs="Arial"/>
          <w:sz w:val="22"/>
          <w:szCs w:val="22"/>
        </w:rPr>
      </w:pPr>
      <w:r w:rsidRPr="00EE2B80">
        <w:rPr>
          <w:rFonts w:ascii="Arial" w:hAnsi="Arial" w:cs="Arial"/>
          <w:sz w:val="22"/>
          <w:szCs w:val="22"/>
        </w:rPr>
        <w:t xml:space="preserve">Dopuszczalne są zmiany Umowy na warunkach określonych w art. 455 ust. 2 </w:t>
      </w:r>
      <w:proofErr w:type="spellStart"/>
      <w:r w:rsidRPr="00EE2B80">
        <w:rPr>
          <w:rFonts w:ascii="Arial" w:hAnsi="Arial" w:cs="Arial"/>
          <w:sz w:val="22"/>
          <w:szCs w:val="22"/>
        </w:rPr>
        <w:t>Pzp</w:t>
      </w:r>
      <w:proofErr w:type="spellEnd"/>
      <w:r w:rsidRPr="00EE2B80">
        <w:rPr>
          <w:rFonts w:ascii="Arial" w:hAnsi="Arial" w:cs="Arial"/>
          <w:sz w:val="22"/>
          <w:szCs w:val="22"/>
        </w:rPr>
        <w:t>, tj. których łączna wartość jest mniejsza od 1</w:t>
      </w:r>
      <w:r w:rsidR="003377FB">
        <w:rPr>
          <w:rFonts w:ascii="Arial" w:hAnsi="Arial" w:cs="Arial"/>
          <w:sz w:val="22"/>
          <w:szCs w:val="22"/>
        </w:rPr>
        <w:t>0</w:t>
      </w:r>
      <w:r w:rsidRPr="00EE2B80">
        <w:rPr>
          <w:rFonts w:ascii="Arial" w:hAnsi="Arial" w:cs="Arial"/>
          <w:sz w:val="22"/>
          <w:szCs w:val="22"/>
        </w:rPr>
        <w:t>% wartości wynagrodzenia należnego Wykonawcy.</w:t>
      </w:r>
    </w:p>
    <w:p w14:paraId="11BADBB0" w14:textId="77777777" w:rsidR="00D82694" w:rsidRPr="00EE2B80" w:rsidRDefault="00D82694" w:rsidP="00C2439F">
      <w:pPr>
        <w:spacing w:line="300" w:lineRule="exact"/>
        <w:jc w:val="center"/>
        <w:outlineLvl w:val="0"/>
        <w:rPr>
          <w:rFonts w:ascii="Arial" w:hAnsi="Arial" w:cs="Arial"/>
          <w:b/>
          <w:sz w:val="22"/>
          <w:szCs w:val="22"/>
        </w:rPr>
      </w:pPr>
    </w:p>
    <w:p w14:paraId="4EB87C4F" w14:textId="77777777"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t xml:space="preserve">ODSTĄPIENIE OD UMOWY </w:t>
      </w:r>
    </w:p>
    <w:p w14:paraId="1685B652" w14:textId="21701392"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2</w:t>
      </w:r>
      <w:r w:rsidR="008A309F">
        <w:rPr>
          <w:rFonts w:ascii="Arial" w:hAnsi="Arial" w:cs="Arial"/>
          <w:b/>
          <w:sz w:val="22"/>
          <w:szCs w:val="22"/>
        </w:rPr>
        <w:t>4</w:t>
      </w:r>
    </w:p>
    <w:p w14:paraId="22B0368A" w14:textId="77777777" w:rsidR="00A6623D" w:rsidRPr="00EE2B80" w:rsidRDefault="00A6623D" w:rsidP="00C2439F">
      <w:pPr>
        <w:numPr>
          <w:ilvl w:val="0"/>
          <w:numId w:val="21"/>
        </w:numPr>
        <w:spacing w:line="300" w:lineRule="exact"/>
        <w:ind w:left="426" w:hanging="436"/>
        <w:jc w:val="both"/>
        <w:rPr>
          <w:rFonts w:ascii="Arial" w:hAnsi="Arial" w:cs="Arial"/>
          <w:sz w:val="22"/>
          <w:szCs w:val="22"/>
        </w:rPr>
      </w:pPr>
      <w:r w:rsidRPr="00EE2B80">
        <w:rPr>
          <w:rFonts w:ascii="Arial" w:hAnsi="Arial" w:cs="Arial"/>
          <w:sz w:val="22"/>
          <w:szCs w:val="22"/>
        </w:rPr>
        <w:t xml:space="preserve">Oprócz przypadków określonych w Kodeksie cywilnym stronom przysługuje prawo odstąpienia od Umowy w następujących przypadkach: </w:t>
      </w:r>
    </w:p>
    <w:p w14:paraId="5D29224D" w14:textId="77777777" w:rsidR="00A6623D" w:rsidRPr="00EE2B80" w:rsidRDefault="00A6623D" w:rsidP="00C2439F">
      <w:pPr>
        <w:numPr>
          <w:ilvl w:val="0"/>
          <w:numId w:val="22"/>
        </w:numPr>
        <w:spacing w:line="300" w:lineRule="exact"/>
        <w:ind w:hanging="294"/>
        <w:jc w:val="both"/>
        <w:rPr>
          <w:rFonts w:ascii="Arial" w:hAnsi="Arial" w:cs="Arial"/>
          <w:sz w:val="22"/>
          <w:szCs w:val="22"/>
        </w:rPr>
      </w:pPr>
      <w:bookmarkStart w:id="12" w:name="_Hlk176865875"/>
      <w:r w:rsidRPr="00EE2B80">
        <w:rPr>
          <w:rFonts w:ascii="Arial" w:hAnsi="Arial" w:cs="Arial"/>
          <w:sz w:val="22"/>
          <w:szCs w:val="22"/>
        </w:rPr>
        <w:t xml:space="preserve">Zamawiającemu przysługuje prawo odstąpienia od Umowy, w sytuacji gdy: </w:t>
      </w:r>
    </w:p>
    <w:p w14:paraId="0E15B978" w14:textId="77777777" w:rsidR="00A6623D" w:rsidRPr="00EE2B80" w:rsidRDefault="00A6623D" w:rsidP="00C2439F">
      <w:pPr>
        <w:numPr>
          <w:ilvl w:val="0"/>
          <w:numId w:val="23"/>
        </w:numPr>
        <w:spacing w:line="300" w:lineRule="exact"/>
        <w:ind w:left="993" w:hanging="294"/>
        <w:jc w:val="both"/>
        <w:rPr>
          <w:rFonts w:ascii="Arial" w:hAnsi="Arial" w:cs="Arial"/>
          <w:sz w:val="22"/>
          <w:szCs w:val="22"/>
        </w:rPr>
      </w:pPr>
      <w:r w:rsidRPr="00EE2B80">
        <w:rPr>
          <w:rFonts w:ascii="Arial" w:hAnsi="Arial" w:cs="Arial"/>
          <w:sz w:val="22"/>
          <w:szCs w:val="22"/>
        </w:rPr>
        <w:t xml:space="preserve">zaistniała istotna zmiana okoliczności powodująca, że wykonanie Umowy nie leży w interesie publicznym, czego nie można było przewidzieć w chwili zawarcia Umowy (Zamawiający może odstąpić od Umowy w terminie 30 dni od powzięcia wiadomości o tych okolicznościach). </w:t>
      </w:r>
    </w:p>
    <w:p w14:paraId="7278EDBC" w14:textId="4C774785" w:rsidR="00A6623D" w:rsidRPr="00EE2B80" w:rsidRDefault="00A6623D" w:rsidP="00C2439F">
      <w:pPr>
        <w:numPr>
          <w:ilvl w:val="0"/>
          <w:numId w:val="23"/>
        </w:numPr>
        <w:spacing w:line="300" w:lineRule="exact"/>
        <w:ind w:left="993" w:hanging="294"/>
        <w:jc w:val="both"/>
        <w:rPr>
          <w:rFonts w:ascii="Arial" w:hAnsi="Arial" w:cs="Arial"/>
          <w:sz w:val="22"/>
          <w:szCs w:val="22"/>
        </w:rPr>
      </w:pPr>
      <w:r w:rsidRPr="00EE2B80">
        <w:rPr>
          <w:rFonts w:ascii="Arial" w:hAnsi="Arial" w:cs="Arial"/>
          <w:sz w:val="22"/>
          <w:szCs w:val="22"/>
        </w:rPr>
        <w:t xml:space="preserve">Wykonawca nie rozpoczął </w:t>
      </w:r>
      <w:r w:rsidR="003377FB" w:rsidRPr="003377FB">
        <w:rPr>
          <w:rFonts w:ascii="Arial" w:hAnsi="Arial" w:cs="Arial"/>
          <w:sz w:val="22"/>
          <w:szCs w:val="22"/>
        </w:rPr>
        <w:t xml:space="preserve">dostaw lub </w:t>
      </w:r>
      <w:r w:rsidRPr="00EE2B80">
        <w:rPr>
          <w:rFonts w:ascii="Arial" w:hAnsi="Arial" w:cs="Arial"/>
          <w:sz w:val="22"/>
          <w:szCs w:val="22"/>
        </w:rPr>
        <w:t xml:space="preserve">robót bez uzasadnionych przyczyn oraz nie kontynuuje ich pomimo wezwania Zamawiającego złożonego na piśmie, przez okres kolejnych 14 dni od daty dodatkowego wezwania, </w:t>
      </w:r>
    </w:p>
    <w:p w14:paraId="24452788" w14:textId="429DCF5C" w:rsidR="00A6623D" w:rsidRPr="00EE2B80" w:rsidRDefault="00A6623D" w:rsidP="00C2439F">
      <w:pPr>
        <w:numPr>
          <w:ilvl w:val="0"/>
          <w:numId w:val="23"/>
        </w:numPr>
        <w:spacing w:line="300" w:lineRule="exact"/>
        <w:ind w:left="993" w:hanging="294"/>
        <w:jc w:val="both"/>
        <w:rPr>
          <w:rFonts w:ascii="Arial" w:hAnsi="Arial" w:cs="Arial"/>
          <w:sz w:val="22"/>
          <w:szCs w:val="22"/>
        </w:rPr>
      </w:pPr>
      <w:r w:rsidRPr="00EE2B80">
        <w:rPr>
          <w:rFonts w:ascii="Arial" w:hAnsi="Arial" w:cs="Arial"/>
          <w:sz w:val="22"/>
          <w:szCs w:val="22"/>
        </w:rPr>
        <w:t xml:space="preserve">Wykonawca bez uzasadnionych przyczyn przerwał realizację </w:t>
      </w:r>
      <w:r w:rsidR="003377FB" w:rsidRPr="003377FB">
        <w:rPr>
          <w:rFonts w:ascii="Arial" w:hAnsi="Arial" w:cs="Arial"/>
          <w:sz w:val="22"/>
          <w:szCs w:val="22"/>
        </w:rPr>
        <w:t xml:space="preserve">dostaw lub </w:t>
      </w:r>
      <w:r w:rsidRPr="00EE2B80">
        <w:rPr>
          <w:rFonts w:ascii="Arial" w:hAnsi="Arial" w:cs="Arial"/>
          <w:sz w:val="22"/>
          <w:szCs w:val="22"/>
        </w:rPr>
        <w:t xml:space="preserve">robót i przerwa ta trwa dłużej niż 30 dni lub bez uzasadnionych przyczyn pozostaje w zwłoce w stosunku do terminów podanych w Harmonogramie rzeczowo-finansowym o więcej niż 30 dni, </w:t>
      </w:r>
    </w:p>
    <w:p w14:paraId="0C0A44FB" w14:textId="77777777" w:rsidR="00A6623D" w:rsidRPr="00EE2B80" w:rsidRDefault="00A6623D" w:rsidP="00C2439F">
      <w:pPr>
        <w:numPr>
          <w:ilvl w:val="0"/>
          <w:numId w:val="23"/>
        </w:numPr>
        <w:spacing w:line="300" w:lineRule="exact"/>
        <w:ind w:left="993" w:hanging="294"/>
        <w:jc w:val="both"/>
        <w:rPr>
          <w:rFonts w:ascii="Arial" w:hAnsi="Arial" w:cs="Arial"/>
          <w:sz w:val="22"/>
          <w:szCs w:val="22"/>
        </w:rPr>
      </w:pPr>
      <w:r w:rsidRPr="00EE2B80">
        <w:rPr>
          <w:rFonts w:ascii="Arial" w:hAnsi="Arial" w:cs="Arial"/>
          <w:sz w:val="22"/>
          <w:szCs w:val="22"/>
        </w:rPr>
        <w:t xml:space="preserve">Wykonawca nie wykonuje robót zgodnie z Umową i obowiązującymi przepisami, </w:t>
      </w:r>
    </w:p>
    <w:p w14:paraId="010509FC" w14:textId="77777777" w:rsidR="00A6623D" w:rsidRPr="00EE2B80" w:rsidRDefault="00A6623D" w:rsidP="00C2439F">
      <w:pPr>
        <w:numPr>
          <w:ilvl w:val="0"/>
          <w:numId w:val="23"/>
        </w:numPr>
        <w:spacing w:line="300" w:lineRule="exact"/>
        <w:ind w:left="993" w:hanging="294"/>
        <w:jc w:val="both"/>
        <w:rPr>
          <w:rFonts w:ascii="Arial" w:hAnsi="Arial" w:cs="Arial"/>
          <w:sz w:val="22"/>
          <w:szCs w:val="22"/>
        </w:rPr>
      </w:pPr>
      <w:r w:rsidRPr="00EE2B80">
        <w:rPr>
          <w:rFonts w:ascii="Arial" w:hAnsi="Arial" w:cs="Arial"/>
          <w:sz w:val="22"/>
          <w:szCs w:val="22"/>
        </w:rPr>
        <w:t xml:space="preserve">został wydany nakaz zajęcia majątku Wykonawcy lub nastąpiło pogorszenie sytuacji finansowej Wykonawcy, uniemożliwiające prawidłowe wykonanie Umowy, </w:t>
      </w:r>
    </w:p>
    <w:p w14:paraId="395CAFE3" w14:textId="77777777" w:rsidR="00A6623D" w:rsidRPr="00EE2B80" w:rsidRDefault="00A6623D" w:rsidP="00C2439F">
      <w:pPr>
        <w:numPr>
          <w:ilvl w:val="0"/>
          <w:numId w:val="23"/>
        </w:numPr>
        <w:spacing w:line="300" w:lineRule="exact"/>
        <w:ind w:left="993" w:hanging="294"/>
        <w:jc w:val="both"/>
        <w:rPr>
          <w:rFonts w:ascii="Arial" w:hAnsi="Arial" w:cs="Arial"/>
          <w:sz w:val="22"/>
          <w:szCs w:val="22"/>
        </w:rPr>
      </w:pPr>
      <w:r w:rsidRPr="00EE2B80">
        <w:rPr>
          <w:rFonts w:ascii="Arial" w:hAnsi="Arial" w:cs="Arial"/>
          <w:sz w:val="22"/>
          <w:szCs w:val="22"/>
        </w:rPr>
        <w:t>Wykonawca zawiadomi, iż na skutek zaistnienia nieprzewidzianych uprzednio okoliczności nie będzie mógł wywiązać się z Umowy.</w:t>
      </w:r>
    </w:p>
    <w:p w14:paraId="33D458CE" w14:textId="77777777" w:rsidR="00A6623D" w:rsidRPr="00EE2B80" w:rsidRDefault="00A6623D" w:rsidP="00C2439F">
      <w:pPr>
        <w:numPr>
          <w:ilvl w:val="0"/>
          <w:numId w:val="22"/>
        </w:numPr>
        <w:spacing w:line="300" w:lineRule="exact"/>
        <w:ind w:hanging="294"/>
        <w:jc w:val="both"/>
        <w:rPr>
          <w:rFonts w:ascii="Arial" w:hAnsi="Arial" w:cs="Arial"/>
          <w:sz w:val="22"/>
          <w:szCs w:val="22"/>
        </w:rPr>
      </w:pPr>
      <w:r w:rsidRPr="00EE2B80">
        <w:rPr>
          <w:rFonts w:ascii="Arial" w:hAnsi="Arial" w:cs="Arial"/>
          <w:sz w:val="22"/>
          <w:szCs w:val="22"/>
        </w:rPr>
        <w:t xml:space="preserve">Wykonawcy przysługuje prawo odstąpienia od Umowy w szczególności, gdy: </w:t>
      </w:r>
    </w:p>
    <w:p w14:paraId="745FA4C2" w14:textId="77777777" w:rsidR="00A6623D" w:rsidRPr="00EE2B80" w:rsidRDefault="00A6623D" w:rsidP="00C2439F">
      <w:pPr>
        <w:numPr>
          <w:ilvl w:val="0"/>
          <w:numId w:val="24"/>
        </w:numPr>
        <w:spacing w:line="300" w:lineRule="exact"/>
        <w:ind w:left="993" w:hanging="294"/>
        <w:jc w:val="both"/>
        <w:rPr>
          <w:rFonts w:ascii="Arial" w:hAnsi="Arial" w:cs="Arial"/>
          <w:sz w:val="22"/>
          <w:szCs w:val="22"/>
        </w:rPr>
      </w:pPr>
      <w:r w:rsidRPr="00EE2B80">
        <w:rPr>
          <w:rFonts w:ascii="Arial" w:hAnsi="Arial" w:cs="Arial"/>
          <w:sz w:val="22"/>
          <w:szCs w:val="22"/>
        </w:rPr>
        <w:lastRenderedPageBreak/>
        <w:t xml:space="preserve">Zamawiający nie wywiązuje się z obowiązku zapłaty faktur przez okres dłuższy niż 30 dni licząc od terminu płatności określonego niniejszej Umowie, mimo wezwania i wyznaczenia dodatkowego 14 dniowego terminu na zapłatę, pod rygorem odstąpienia od Umowy, </w:t>
      </w:r>
    </w:p>
    <w:p w14:paraId="1440A316" w14:textId="77777777" w:rsidR="00A6623D" w:rsidRPr="00EE2B80" w:rsidRDefault="00A6623D" w:rsidP="00C2439F">
      <w:pPr>
        <w:numPr>
          <w:ilvl w:val="0"/>
          <w:numId w:val="24"/>
        </w:numPr>
        <w:spacing w:line="300" w:lineRule="exact"/>
        <w:ind w:left="993" w:hanging="294"/>
        <w:jc w:val="both"/>
        <w:rPr>
          <w:rFonts w:ascii="Arial" w:hAnsi="Arial" w:cs="Arial"/>
          <w:sz w:val="22"/>
          <w:szCs w:val="22"/>
        </w:rPr>
      </w:pPr>
      <w:r w:rsidRPr="00EE2B80">
        <w:rPr>
          <w:rFonts w:ascii="Arial" w:hAnsi="Arial" w:cs="Arial"/>
          <w:sz w:val="22"/>
          <w:szCs w:val="22"/>
        </w:rPr>
        <w:t xml:space="preserve">Zamawiający odmawia bez uzasadnionej przyczyny końcowego odbioru przedmiotu Umowy. </w:t>
      </w:r>
    </w:p>
    <w:bookmarkEnd w:id="12"/>
    <w:p w14:paraId="0EBD392B" w14:textId="77777777" w:rsidR="00A6623D" w:rsidRPr="00EE2B80" w:rsidRDefault="00A6623D" w:rsidP="00C2439F">
      <w:pPr>
        <w:numPr>
          <w:ilvl w:val="0"/>
          <w:numId w:val="21"/>
        </w:numPr>
        <w:spacing w:line="300" w:lineRule="exact"/>
        <w:ind w:left="426" w:hanging="436"/>
        <w:jc w:val="both"/>
        <w:rPr>
          <w:rFonts w:ascii="Arial" w:hAnsi="Arial" w:cs="Arial"/>
          <w:sz w:val="22"/>
          <w:szCs w:val="22"/>
        </w:rPr>
      </w:pPr>
      <w:r w:rsidRPr="00EE2B80">
        <w:rPr>
          <w:rFonts w:ascii="Arial" w:hAnsi="Arial" w:cs="Arial"/>
          <w:sz w:val="22"/>
          <w:szCs w:val="22"/>
        </w:rPr>
        <w:t xml:space="preserve">Odstąpienie od Umowy powinno nastąpić w formie pisemnej pod rygorem nieważności takiego oświadczenia i powinno zawierać uzasadnienie. </w:t>
      </w:r>
    </w:p>
    <w:p w14:paraId="0C46E69D" w14:textId="77777777" w:rsidR="00A6623D" w:rsidRPr="00EE2B80" w:rsidRDefault="00A6623D" w:rsidP="00C2439F">
      <w:pPr>
        <w:numPr>
          <w:ilvl w:val="0"/>
          <w:numId w:val="21"/>
        </w:numPr>
        <w:spacing w:line="300" w:lineRule="exact"/>
        <w:ind w:left="426" w:hanging="436"/>
        <w:jc w:val="both"/>
        <w:rPr>
          <w:rFonts w:ascii="Arial" w:hAnsi="Arial" w:cs="Arial"/>
          <w:sz w:val="22"/>
          <w:szCs w:val="22"/>
        </w:rPr>
      </w:pPr>
      <w:r w:rsidRPr="00EE2B80">
        <w:rPr>
          <w:rFonts w:ascii="Arial" w:hAnsi="Arial" w:cs="Arial"/>
          <w:sz w:val="22"/>
          <w:szCs w:val="22"/>
        </w:rPr>
        <w:t xml:space="preserve">W przypadku odstąpienia od Umowy Wykonawcę i Zamawiającego obciążają następujące obowiązki szczegółowe: </w:t>
      </w:r>
    </w:p>
    <w:p w14:paraId="1709CD29" w14:textId="12CDFD2F" w:rsidR="00A6623D" w:rsidRPr="00EE2B80" w:rsidRDefault="00A6623D" w:rsidP="00C2439F">
      <w:pPr>
        <w:numPr>
          <w:ilvl w:val="0"/>
          <w:numId w:val="25"/>
        </w:numPr>
        <w:spacing w:line="300" w:lineRule="exact"/>
        <w:ind w:hanging="294"/>
        <w:jc w:val="both"/>
        <w:rPr>
          <w:rFonts w:ascii="Arial" w:hAnsi="Arial" w:cs="Arial"/>
          <w:sz w:val="22"/>
          <w:szCs w:val="22"/>
        </w:rPr>
      </w:pPr>
      <w:r w:rsidRPr="00EE2B80">
        <w:rPr>
          <w:rFonts w:ascii="Arial" w:hAnsi="Arial" w:cs="Arial"/>
          <w:sz w:val="22"/>
          <w:szCs w:val="22"/>
        </w:rPr>
        <w:t xml:space="preserve">w terminie 7 dni od dnia odstąpienia od Umowy Wykonawca przy udziale Zamawiającego sporządzi szczegółowy protokół inwentaryzacji </w:t>
      </w:r>
      <w:r w:rsidR="003377FB" w:rsidRPr="003377FB">
        <w:rPr>
          <w:rFonts w:ascii="Arial" w:hAnsi="Arial" w:cs="Arial"/>
          <w:sz w:val="22"/>
          <w:szCs w:val="22"/>
        </w:rPr>
        <w:t xml:space="preserve">dostaw </w:t>
      </w:r>
      <w:r w:rsidR="003377FB">
        <w:rPr>
          <w:rFonts w:ascii="Arial" w:hAnsi="Arial" w:cs="Arial"/>
          <w:sz w:val="22"/>
          <w:szCs w:val="22"/>
        </w:rPr>
        <w:t xml:space="preserve">i </w:t>
      </w:r>
      <w:r w:rsidRPr="00EE2B80">
        <w:rPr>
          <w:rFonts w:ascii="Arial" w:hAnsi="Arial" w:cs="Arial"/>
          <w:sz w:val="22"/>
          <w:szCs w:val="22"/>
        </w:rPr>
        <w:t xml:space="preserve">robót w toku według stanu na dzień odstąpienia, </w:t>
      </w:r>
    </w:p>
    <w:p w14:paraId="6E10533E" w14:textId="77777777" w:rsidR="00A6623D" w:rsidRPr="00EE2B80" w:rsidRDefault="00A6623D" w:rsidP="00C2439F">
      <w:pPr>
        <w:numPr>
          <w:ilvl w:val="0"/>
          <w:numId w:val="25"/>
        </w:numPr>
        <w:spacing w:line="300" w:lineRule="exact"/>
        <w:ind w:hanging="294"/>
        <w:jc w:val="both"/>
        <w:rPr>
          <w:rFonts w:ascii="Arial" w:hAnsi="Arial" w:cs="Arial"/>
          <w:sz w:val="22"/>
          <w:szCs w:val="22"/>
        </w:rPr>
      </w:pPr>
      <w:r w:rsidRPr="00EE2B80">
        <w:rPr>
          <w:rFonts w:ascii="Arial" w:hAnsi="Arial" w:cs="Arial"/>
          <w:sz w:val="22"/>
          <w:szCs w:val="22"/>
        </w:rPr>
        <w:t xml:space="preserve">Wykonawca zabezpieczy przerwane roboty w zakresie obustronnie uzgodnionym na koszt tej strony z przyczyn, której nastąpiło odstąpienie od Umowy, </w:t>
      </w:r>
    </w:p>
    <w:p w14:paraId="035657F4" w14:textId="48BAD106" w:rsidR="00A6623D" w:rsidRPr="00EE2B80" w:rsidRDefault="00A6623D" w:rsidP="00C2439F">
      <w:pPr>
        <w:numPr>
          <w:ilvl w:val="0"/>
          <w:numId w:val="25"/>
        </w:numPr>
        <w:spacing w:line="300" w:lineRule="exact"/>
        <w:ind w:hanging="294"/>
        <w:jc w:val="both"/>
        <w:rPr>
          <w:rFonts w:ascii="Arial" w:hAnsi="Arial" w:cs="Arial"/>
          <w:sz w:val="22"/>
          <w:szCs w:val="22"/>
        </w:rPr>
      </w:pPr>
      <w:r w:rsidRPr="00EE2B80">
        <w:rPr>
          <w:rFonts w:ascii="Arial" w:hAnsi="Arial" w:cs="Arial"/>
          <w:sz w:val="22"/>
          <w:szCs w:val="22"/>
        </w:rPr>
        <w:t xml:space="preserve">Wykonawca sporządzi wykaz tych materiałów, które nie mogą być wykorzystane przez Wykonawcę do realizacji </w:t>
      </w:r>
      <w:r w:rsidR="003377FB" w:rsidRPr="003377FB">
        <w:rPr>
          <w:rFonts w:ascii="Arial" w:hAnsi="Arial" w:cs="Arial"/>
          <w:sz w:val="22"/>
          <w:szCs w:val="22"/>
        </w:rPr>
        <w:t xml:space="preserve">dostaw lub </w:t>
      </w:r>
      <w:r w:rsidRPr="00EE2B80">
        <w:rPr>
          <w:rFonts w:ascii="Arial" w:hAnsi="Arial" w:cs="Arial"/>
          <w:sz w:val="22"/>
          <w:szCs w:val="22"/>
        </w:rPr>
        <w:t>robót nie objętych niniejszą Umową, jeżeli odstąpienie od Umowy nastąpiło z przyczyn, leżących po stronie Zamawiającego,</w:t>
      </w:r>
    </w:p>
    <w:p w14:paraId="2278EACF" w14:textId="77777777" w:rsidR="00A6623D" w:rsidRPr="00EE2B80" w:rsidRDefault="00A6623D" w:rsidP="00C2439F">
      <w:pPr>
        <w:numPr>
          <w:ilvl w:val="0"/>
          <w:numId w:val="25"/>
        </w:numPr>
        <w:spacing w:line="300" w:lineRule="exact"/>
        <w:ind w:hanging="294"/>
        <w:jc w:val="both"/>
        <w:rPr>
          <w:rFonts w:ascii="Arial" w:hAnsi="Arial" w:cs="Arial"/>
          <w:sz w:val="22"/>
          <w:szCs w:val="22"/>
        </w:rPr>
      </w:pPr>
      <w:r w:rsidRPr="00EE2B80">
        <w:rPr>
          <w:rFonts w:ascii="Arial" w:hAnsi="Arial" w:cs="Arial"/>
          <w:sz w:val="22"/>
          <w:szCs w:val="22"/>
        </w:rPr>
        <w:t xml:space="preserve">Wykonawca zgłosi do dokonania przez Zamawiającego odbiór robót przerwanych oraz robót zabezpieczających, jeżeli odstąpienie od Umowy nastąpiło z przyczyn, za które Wykonawca nie odpowiada, </w:t>
      </w:r>
    </w:p>
    <w:p w14:paraId="13D4BF66" w14:textId="7F69918A" w:rsidR="00A6623D" w:rsidRPr="00EE2B80" w:rsidRDefault="00A6623D" w:rsidP="00C2439F">
      <w:pPr>
        <w:numPr>
          <w:ilvl w:val="0"/>
          <w:numId w:val="25"/>
        </w:numPr>
        <w:spacing w:line="300" w:lineRule="exact"/>
        <w:ind w:hanging="294"/>
        <w:jc w:val="both"/>
        <w:rPr>
          <w:rFonts w:ascii="Arial" w:hAnsi="Arial" w:cs="Arial"/>
          <w:sz w:val="22"/>
          <w:szCs w:val="22"/>
        </w:rPr>
      </w:pPr>
      <w:r w:rsidRPr="00EE2B80">
        <w:rPr>
          <w:rFonts w:ascii="Arial" w:hAnsi="Arial" w:cs="Arial"/>
          <w:sz w:val="22"/>
          <w:szCs w:val="22"/>
        </w:rPr>
        <w:t>Wykonawca niezwłocznie, a najpóźniej w terminie 30 dni od dnia odstąpienia od Umowy usunie z terenu</w:t>
      </w:r>
      <w:r w:rsidR="003377FB" w:rsidRPr="003377FB">
        <w:rPr>
          <w:rFonts w:ascii="Arial" w:hAnsi="Arial" w:cs="Arial"/>
          <w:sz w:val="22"/>
          <w:szCs w:val="22"/>
          <w:lang w:eastAsia="ar-SA"/>
        </w:rPr>
        <w:t xml:space="preserve"> </w:t>
      </w:r>
      <w:r w:rsidR="003377FB" w:rsidRPr="003377FB">
        <w:rPr>
          <w:rFonts w:ascii="Arial" w:hAnsi="Arial" w:cs="Arial"/>
          <w:sz w:val="22"/>
          <w:szCs w:val="22"/>
        </w:rPr>
        <w:t>dostaw lub</w:t>
      </w:r>
      <w:r w:rsidRPr="00EE2B80">
        <w:rPr>
          <w:rFonts w:ascii="Arial" w:hAnsi="Arial" w:cs="Arial"/>
          <w:sz w:val="22"/>
          <w:szCs w:val="22"/>
        </w:rPr>
        <w:t xml:space="preserve"> </w:t>
      </w:r>
      <w:r w:rsidR="005F4EDD" w:rsidRPr="00EE2B80">
        <w:rPr>
          <w:rFonts w:ascii="Arial" w:hAnsi="Arial" w:cs="Arial"/>
          <w:sz w:val="22"/>
          <w:szCs w:val="22"/>
        </w:rPr>
        <w:t>robót</w:t>
      </w:r>
      <w:r w:rsidRPr="00EE2B80">
        <w:rPr>
          <w:rFonts w:ascii="Arial" w:hAnsi="Arial" w:cs="Arial"/>
          <w:sz w:val="22"/>
          <w:szCs w:val="22"/>
        </w:rPr>
        <w:t xml:space="preserve"> urządzenie zaplecza przez niego dostarczone lub wzniesione, </w:t>
      </w:r>
    </w:p>
    <w:p w14:paraId="63BF685F" w14:textId="77777777" w:rsidR="00A6623D" w:rsidRPr="00EE2B80" w:rsidRDefault="00A6623D" w:rsidP="00C2439F">
      <w:pPr>
        <w:numPr>
          <w:ilvl w:val="0"/>
          <w:numId w:val="25"/>
        </w:numPr>
        <w:spacing w:line="300" w:lineRule="exact"/>
        <w:ind w:hanging="294"/>
        <w:jc w:val="both"/>
        <w:rPr>
          <w:rFonts w:ascii="Arial" w:hAnsi="Arial" w:cs="Arial"/>
          <w:sz w:val="22"/>
          <w:szCs w:val="22"/>
        </w:rPr>
      </w:pPr>
      <w:r w:rsidRPr="00EE2B80">
        <w:rPr>
          <w:rFonts w:ascii="Arial" w:hAnsi="Arial" w:cs="Arial"/>
          <w:sz w:val="22"/>
          <w:szCs w:val="22"/>
        </w:rPr>
        <w:t xml:space="preserve">Zamawiający w razie odstąpienia od Umowy z przyczyn, za które Wykonawca nie odpowiada, obowiązany jest do: </w:t>
      </w:r>
    </w:p>
    <w:p w14:paraId="4113E6D1" w14:textId="28CDF8C2" w:rsidR="00A6623D" w:rsidRPr="00EE2B80" w:rsidRDefault="00A6623D" w:rsidP="00C2439F">
      <w:pPr>
        <w:numPr>
          <w:ilvl w:val="0"/>
          <w:numId w:val="26"/>
        </w:numPr>
        <w:spacing w:line="300" w:lineRule="exact"/>
        <w:ind w:left="993" w:hanging="294"/>
        <w:jc w:val="both"/>
        <w:rPr>
          <w:rFonts w:ascii="Arial" w:hAnsi="Arial" w:cs="Arial"/>
          <w:sz w:val="22"/>
          <w:szCs w:val="22"/>
        </w:rPr>
      </w:pPr>
      <w:r w:rsidRPr="00EE2B80">
        <w:rPr>
          <w:rFonts w:ascii="Arial" w:hAnsi="Arial" w:cs="Arial"/>
          <w:sz w:val="22"/>
          <w:szCs w:val="22"/>
        </w:rPr>
        <w:t xml:space="preserve">dokonania odbioru </w:t>
      </w:r>
      <w:r w:rsidR="003377FB" w:rsidRPr="003377FB">
        <w:rPr>
          <w:rFonts w:ascii="Arial" w:hAnsi="Arial" w:cs="Arial"/>
          <w:sz w:val="22"/>
          <w:szCs w:val="22"/>
        </w:rPr>
        <w:t xml:space="preserve">dostaw lub </w:t>
      </w:r>
      <w:r w:rsidRPr="00EE2B80">
        <w:rPr>
          <w:rFonts w:ascii="Arial" w:hAnsi="Arial" w:cs="Arial"/>
          <w:sz w:val="22"/>
          <w:szCs w:val="22"/>
        </w:rPr>
        <w:t xml:space="preserve">robót przerwanych oraz do zapłaty wynagrodzenia za </w:t>
      </w:r>
      <w:r w:rsidR="003377FB" w:rsidRPr="003377FB">
        <w:rPr>
          <w:rFonts w:ascii="Arial" w:hAnsi="Arial" w:cs="Arial"/>
          <w:sz w:val="22"/>
          <w:szCs w:val="22"/>
        </w:rPr>
        <w:t xml:space="preserve">dostaw lub </w:t>
      </w:r>
      <w:r w:rsidRPr="00EE2B80">
        <w:rPr>
          <w:rFonts w:ascii="Arial" w:hAnsi="Arial" w:cs="Arial"/>
          <w:sz w:val="22"/>
          <w:szCs w:val="22"/>
        </w:rPr>
        <w:t xml:space="preserve">roboty należycie wykonane, które zostały wykonane do dnia odstąpienia; </w:t>
      </w:r>
    </w:p>
    <w:p w14:paraId="338AC5C1" w14:textId="66D8AD84" w:rsidR="00A6623D" w:rsidRPr="00EE2B80" w:rsidRDefault="00A6623D" w:rsidP="00C2439F">
      <w:pPr>
        <w:numPr>
          <w:ilvl w:val="0"/>
          <w:numId w:val="26"/>
        </w:numPr>
        <w:spacing w:line="300" w:lineRule="exact"/>
        <w:ind w:left="993" w:hanging="294"/>
        <w:jc w:val="both"/>
        <w:rPr>
          <w:rFonts w:ascii="Arial" w:hAnsi="Arial" w:cs="Arial"/>
          <w:sz w:val="22"/>
          <w:szCs w:val="22"/>
        </w:rPr>
      </w:pPr>
      <w:r w:rsidRPr="00EE2B80">
        <w:rPr>
          <w:rFonts w:ascii="Arial" w:hAnsi="Arial" w:cs="Arial"/>
          <w:sz w:val="22"/>
          <w:szCs w:val="22"/>
        </w:rPr>
        <w:t xml:space="preserve">rozliczenia się z Wykonawcą z tytułu nierozliczonych w inny sposób kosztów budowy obiektów zaplecza, urządzeń związanych z zagospodarowaniem i uzbrojeniem terenu </w:t>
      </w:r>
      <w:r w:rsidR="005F4EDD" w:rsidRPr="00EE2B80">
        <w:rPr>
          <w:rFonts w:ascii="Arial" w:hAnsi="Arial" w:cs="Arial"/>
          <w:sz w:val="22"/>
          <w:szCs w:val="22"/>
        </w:rPr>
        <w:t>robót</w:t>
      </w:r>
      <w:r w:rsidRPr="00EE2B80">
        <w:rPr>
          <w:rFonts w:ascii="Arial" w:hAnsi="Arial" w:cs="Arial"/>
          <w:sz w:val="22"/>
          <w:szCs w:val="22"/>
        </w:rPr>
        <w:t xml:space="preserve"> chyba, że Wykonawca wyrazi zgodę na przejęcie tych obiektów i urządzeń; </w:t>
      </w:r>
    </w:p>
    <w:p w14:paraId="6DD1512E" w14:textId="2BD670EA" w:rsidR="00A6623D" w:rsidRPr="00EE2B80" w:rsidRDefault="00A6623D" w:rsidP="00C2439F">
      <w:pPr>
        <w:numPr>
          <w:ilvl w:val="0"/>
          <w:numId w:val="26"/>
        </w:numPr>
        <w:spacing w:line="300" w:lineRule="exact"/>
        <w:ind w:left="993" w:hanging="294"/>
        <w:jc w:val="both"/>
        <w:rPr>
          <w:rFonts w:ascii="Arial" w:hAnsi="Arial" w:cs="Arial"/>
          <w:sz w:val="22"/>
          <w:szCs w:val="22"/>
        </w:rPr>
      </w:pPr>
      <w:r w:rsidRPr="00EE2B80">
        <w:rPr>
          <w:rFonts w:ascii="Arial" w:hAnsi="Arial" w:cs="Arial"/>
          <w:sz w:val="22"/>
          <w:szCs w:val="22"/>
        </w:rPr>
        <w:t xml:space="preserve">przejęcia od Wykonawcy pod swój dozór terenu </w:t>
      </w:r>
      <w:r w:rsidR="005F4EDD" w:rsidRPr="00EE2B80">
        <w:rPr>
          <w:rFonts w:ascii="Arial" w:hAnsi="Arial" w:cs="Arial"/>
          <w:sz w:val="22"/>
          <w:szCs w:val="22"/>
        </w:rPr>
        <w:t>robót</w:t>
      </w:r>
      <w:r w:rsidRPr="00EE2B80">
        <w:rPr>
          <w:rFonts w:ascii="Arial" w:hAnsi="Arial" w:cs="Arial"/>
          <w:sz w:val="22"/>
          <w:szCs w:val="22"/>
        </w:rPr>
        <w:t xml:space="preserve">. </w:t>
      </w:r>
    </w:p>
    <w:p w14:paraId="353226D0" w14:textId="073DF823" w:rsidR="002579B2" w:rsidRPr="00EE2B80" w:rsidRDefault="00A6623D" w:rsidP="00C2439F">
      <w:pPr>
        <w:numPr>
          <w:ilvl w:val="0"/>
          <w:numId w:val="21"/>
        </w:numPr>
        <w:spacing w:line="300" w:lineRule="exact"/>
        <w:ind w:left="426" w:hanging="436"/>
        <w:jc w:val="both"/>
        <w:outlineLvl w:val="0"/>
        <w:rPr>
          <w:rFonts w:ascii="Arial" w:hAnsi="Arial" w:cs="Arial"/>
          <w:b/>
          <w:sz w:val="22"/>
          <w:szCs w:val="22"/>
        </w:rPr>
      </w:pPr>
      <w:r w:rsidRPr="00EE2B80">
        <w:rPr>
          <w:rFonts w:ascii="Arial" w:hAnsi="Arial" w:cs="Arial"/>
          <w:sz w:val="22"/>
          <w:szCs w:val="22"/>
        </w:rPr>
        <w:t xml:space="preserve">We wszystkich przypadkach odstąpienie od Umowy następuje ze skutkiem na dzień otrzymania oświadczenie woli o odstąpieniu od Umowy przez drugą Stronę. </w:t>
      </w:r>
      <w:r w:rsidRPr="00EE2B80">
        <w:rPr>
          <w:rFonts w:ascii="Arial" w:hAnsi="Arial" w:cs="Arial"/>
          <w:sz w:val="22"/>
          <w:szCs w:val="22"/>
        </w:rPr>
        <w:cr/>
      </w:r>
    </w:p>
    <w:p w14:paraId="38A0DB40" w14:textId="77777777" w:rsidR="00A6623D" w:rsidRPr="00EE2B80" w:rsidRDefault="00A6623D" w:rsidP="00C2439F">
      <w:pPr>
        <w:spacing w:line="300" w:lineRule="exact"/>
        <w:jc w:val="center"/>
        <w:outlineLvl w:val="0"/>
        <w:rPr>
          <w:rFonts w:ascii="Arial" w:hAnsi="Arial" w:cs="Arial"/>
          <w:b/>
          <w:sz w:val="22"/>
          <w:szCs w:val="22"/>
        </w:rPr>
      </w:pPr>
      <w:r w:rsidRPr="00EE2B80">
        <w:rPr>
          <w:rFonts w:ascii="Arial" w:hAnsi="Arial" w:cs="Arial"/>
          <w:b/>
          <w:sz w:val="22"/>
          <w:szCs w:val="22"/>
        </w:rPr>
        <w:t>POSTANOWIENIA KOŃCOWE</w:t>
      </w:r>
    </w:p>
    <w:p w14:paraId="0E07F59A" w14:textId="45F8D9C1"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2</w:t>
      </w:r>
      <w:r w:rsidR="008A309F">
        <w:rPr>
          <w:rFonts w:ascii="Arial" w:hAnsi="Arial" w:cs="Arial"/>
          <w:b/>
          <w:sz w:val="22"/>
          <w:szCs w:val="22"/>
        </w:rPr>
        <w:t>5</w:t>
      </w:r>
    </w:p>
    <w:p w14:paraId="634FDAD0" w14:textId="00817FC8" w:rsidR="00A6623D" w:rsidRPr="00EE2B80" w:rsidRDefault="00A6623D" w:rsidP="00C2439F">
      <w:pPr>
        <w:spacing w:line="300" w:lineRule="exact"/>
        <w:jc w:val="both"/>
        <w:rPr>
          <w:rFonts w:ascii="Arial" w:hAnsi="Arial" w:cs="Arial"/>
          <w:sz w:val="22"/>
          <w:szCs w:val="22"/>
        </w:rPr>
      </w:pPr>
      <w:bookmarkStart w:id="13" w:name="_Hlk176866025"/>
      <w:r w:rsidRPr="00EE2B80">
        <w:rPr>
          <w:rFonts w:ascii="Arial" w:hAnsi="Arial" w:cs="Arial"/>
          <w:sz w:val="22"/>
          <w:szCs w:val="22"/>
        </w:rPr>
        <w:t>Wykonawca nie może przenieść praw</w:t>
      </w:r>
      <w:r w:rsidR="00B470C3" w:rsidRPr="00EE2B80">
        <w:rPr>
          <w:rFonts w:ascii="Arial" w:hAnsi="Arial" w:cs="Arial"/>
          <w:sz w:val="22"/>
          <w:szCs w:val="22"/>
        </w:rPr>
        <w:t xml:space="preserve"> i obowiązków</w:t>
      </w:r>
      <w:r w:rsidRPr="00EE2B80">
        <w:rPr>
          <w:rFonts w:ascii="Arial" w:hAnsi="Arial" w:cs="Arial"/>
          <w:sz w:val="22"/>
          <w:szCs w:val="22"/>
        </w:rPr>
        <w:t xml:space="preserve"> wynikających z </w:t>
      </w:r>
      <w:r w:rsidR="00B470C3" w:rsidRPr="00EE2B80">
        <w:rPr>
          <w:rFonts w:ascii="Arial" w:hAnsi="Arial" w:cs="Arial"/>
          <w:sz w:val="22"/>
          <w:szCs w:val="22"/>
        </w:rPr>
        <w:t>U</w:t>
      </w:r>
      <w:r w:rsidRPr="00EE2B80">
        <w:rPr>
          <w:rFonts w:ascii="Arial" w:hAnsi="Arial" w:cs="Arial"/>
          <w:sz w:val="22"/>
          <w:szCs w:val="22"/>
        </w:rPr>
        <w:t>mowy na</w:t>
      </w:r>
      <w:r w:rsidR="00B470C3" w:rsidRPr="00EE2B80">
        <w:rPr>
          <w:rFonts w:ascii="Arial" w:hAnsi="Arial" w:cs="Arial"/>
          <w:sz w:val="22"/>
          <w:szCs w:val="22"/>
        </w:rPr>
        <w:t xml:space="preserve"> jakikolwiek</w:t>
      </w:r>
      <w:r w:rsidRPr="00EE2B80">
        <w:rPr>
          <w:rFonts w:ascii="Arial" w:hAnsi="Arial" w:cs="Arial"/>
          <w:sz w:val="22"/>
          <w:szCs w:val="22"/>
        </w:rPr>
        <w:t xml:space="preserve"> inny podmiot, chyba że Zamawiający wyrazi na to zgodę</w:t>
      </w:r>
      <w:r w:rsidR="00B470C3" w:rsidRPr="00EE2B80">
        <w:rPr>
          <w:rFonts w:ascii="Arial" w:hAnsi="Arial" w:cs="Arial"/>
          <w:sz w:val="22"/>
          <w:szCs w:val="22"/>
        </w:rPr>
        <w:t xml:space="preserve"> w formie pisemnej, pod rygorem nieważności</w:t>
      </w:r>
      <w:r w:rsidR="00D7573F">
        <w:rPr>
          <w:rFonts w:ascii="Arial" w:hAnsi="Arial" w:cs="Arial"/>
          <w:sz w:val="22"/>
          <w:szCs w:val="22"/>
        </w:rPr>
        <w:t>.</w:t>
      </w:r>
    </w:p>
    <w:bookmarkEnd w:id="13"/>
    <w:p w14:paraId="098A5766" w14:textId="13760999" w:rsidR="00A6623D" w:rsidRDefault="00A6623D" w:rsidP="00C2439F">
      <w:pPr>
        <w:spacing w:line="300" w:lineRule="exact"/>
        <w:jc w:val="both"/>
        <w:rPr>
          <w:rFonts w:ascii="Arial" w:hAnsi="Arial" w:cs="Arial"/>
          <w:sz w:val="22"/>
          <w:szCs w:val="22"/>
        </w:rPr>
      </w:pPr>
      <w:r w:rsidRPr="00EE2B80">
        <w:rPr>
          <w:rFonts w:ascii="Arial" w:hAnsi="Arial" w:cs="Arial"/>
          <w:sz w:val="22"/>
          <w:szCs w:val="22"/>
        </w:rPr>
        <w:t xml:space="preserve"> </w:t>
      </w:r>
    </w:p>
    <w:p w14:paraId="0F95C805" w14:textId="77777777" w:rsidR="00D7573F" w:rsidRDefault="00D7573F" w:rsidP="00C2439F">
      <w:pPr>
        <w:spacing w:line="300" w:lineRule="exact"/>
        <w:jc w:val="both"/>
        <w:rPr>
          <w:rFonts w:ascii="Arial" w:hAnsi="Arial" w:cs="Arial"/>
          <w:sz w:val="22"/>
          <w:szCs w:val="22"/>
        </w:rPr>
      </w:pPr>
    </w:p>
    <w:p w14:paraId="79B75B2C" w14:textId="77777777" w:rsidR="00D7573F" w:rsidRDefault="00D7573F" w:rsidP="00C2439F">
      <w:pPr>
        <w:spacing w:line="300" w:lineRule="exact"/>
        <w:jc w:val="both"/>
        <w:rPr>
          <w:rFonts w:ascii="Arial" w:hAnsi="Arial" w:cs="Arial"/>
          <w:sz w:val="22"/>
          <w:szCs w:val="22"/>
        </w:rPr>
      </w:pPr>
    </w:p>
    <w:p w14:paraId="2C14A1A0" w14:textId="77777777" w:rsidR="00D7573F" w:rsidRPr="00EE2B80" w:rsidRDefault="00D7573F" w:rsidP="00C2439F">
      <w:pPr>
        <w:spacing w:line="300" w:lineRule="exact"/>
        <w:jc w:val="both"/>
        <w:rPr>
          <w:rFonts w:ascii="Arial" w:hAnsi="Arial" w:cs="Arial"/>
          <w:sz w:val="22"/>
          <w:szCs w:val="22"/>
        </w:rPr>
      </w:pPr>
    </w:p>
    <w:p w14:paraId="1B47A4DF" w14:textId="3A19CC7F"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lastRenderedPageBreak/>
        <w:t>§ 2</w:t>
      </w:r>
      <w:r w:rsidR="008A309F">
        <w:rPr>
          <w:rFonts w:ascii="Arial" w:hAnsi="Arial" w:cs="Arial"/>
          <w:b/>
          <w:sz w:val="22"/>
          <w:szCs w:val="22"/>
        </w:rPr>
        <w:t>6</w:t>
      </w:r>
    </w:p>
    <w:p w14:paraId="268CB70F" w14:textId="77777777" w:rsidR="00A6623D" w:rsidRPr="00EE2B80" w:rsidRDefault="00A6623D" w:rsidP="00C2439F">
      <w:pPr>
        <w:numPr>
          <w:ilvl w:val="0"/>
          <w:numId w:val="27"/>
        </w:numPr>
        <w:spacing w:line="300" w:lineRule="exact"/>
        <w:ind w:left="426" w:hanging="436"/>
        <w:jc w:val="both"/>
        <w:rPr>
          <w:rFonts w:ascii="Arial" w:hAnsi="Arial" w:cs="Arial"/>
          <w:sz w:val="22"/>
          <w:szCs w:val="22"/>
        </w:rPr>
      </w:pPr>
      <w:r w:rsidRPr="00EE2B80">
        <w:rPr>
          <w:rFonts w:ascii="Arial" w:hAnsi="Arial" w:cs="Arial"/>
          <w:sz w:val="22"/>
          <w:szCs w:val="22"/>
        </w:rPr>
        <w:t xml:space="preserve">Właścicielem wszystkich odpadów powstałych w wyniku realizacji umowy, w szczególności materiałów i urządzeń porozbiórkowych jest Wykonawca, chyba że Zamawiający ustali inaczej. </w:t>
      </w:r>
    </w:p>
    <w:p w14:paraId="7F578F31" w14:textId="567BA28F" w:rsidR="00A6623D" w:rsidRPr="00EE2B80" w:rsidRDefault="00A6623D" w:rsidP="00C2439F">
      <w:pPr>
        <w:numPr>
          <w:ilvl w:val="0"/>
          <w:numId w:val="27"/>
        </w:numPr>
        <w:spacing w:line="300" w:lineRule="exact"/>
        <w:ind w:left="426" w:hanging="436"/>
        <w:jc w:val="both"/>
        <w:rPr>
          <w:rFonts w:ascii="Arial" w:hAnsi="Arial" w:cs="Arial"/>
          <w:sz w:val="22"/>
          <w:szCs w:val="22"/>
        </w:rPr>
      </w:pPr>
      <w:r w:rsidRPr="00EE2B80">
        <w:rPr>
          <w:rFonts w:ascii="Arial" w:hAnsi="Arial" w:cs="Arial"/>
          <w:sz w:val="22"/>
          <w:szCs w:val="22"/>
        </w:rPr>
        <w:t>Wykonawca jako wytwórca odpadów zobowiązany jest do stosowania przepisów ustawy o odpadach z dnia 14 grudnia 2012r. (</w:t>
      </w:r>
      <w:r w:rsidR="003377FB" w:rsidRPr="003377FB">
        <w:rPr>
          <w:rFonts w:ascii="Arial" w:hAnsi="Arial" w:cs="Arial"/>
          <w:sz w:val="22"/>
          <w:szCs w:val="22"/>
        </w:rPr>
        <w:t>Dz. U. 2023r., poz. 1587 ze zm</w:t>
      </w:r>
      <w:r w:rsidR="003377FB">
        <w:rPr>
          <w:rFonts w:ascii="Arial" w:hAnsi="Arial" w:cs="Arial"/>
          <w:sz w:val="22"/>
          <w:szCs w:val="22"/>
        </w:rPr>
        <w:t>.</w:t>
      </w:r>
      <w:r w:rsidRPr="00EE2B80">
        <w:rPr>
          <w:rFonts w:ascii="Arial" w:hAnsi="Arial" w:cs="Arial"/>
          <w:sz w:val="22"/>
          <w:szCs w:val="22"/>
        </w:rPr>
        <w:t xml:space="preserve">). </w:t>
      </w:r>
    </w:p>
    <w:p w14:paraId="5D1D3559" w14:textId="77777777" w:rsidR="00A6623D" w:rsidRPr="00EE2B80" w:rsidRDefault="00A6623D" w:rsidP="00C2439F">
      <w:pPr>
        <w:spacing w:line="300" w:lineRule="exact"/>
        <w:ind w:left="426"/>
        <w:jc w:val="both"/>
        <w:rPr>
          <w:rFonts w:ascii="Arial" w:hAnsi="Arial" w:cs="Arial"/>
          <w:sz w:val="22"/>
          <w:szCs w:val="22"/>
        </w:rPr>
      </w:pPr>
      <w:r w:rsidRPr="00EE2B80">
        <w:rPr>
          <w:rFonts w:ascii="Arial" w:hAnsi="Arial" w:cs="Arial"/>
          <w:sz w:val="22"/>
          <w:szCs w:val="22"/>
        </w:rPr>
        <w:t xml:space="preserve"> </w:t>
      </w:r>
    </w:p>
    <w:p w14:paraId="44947C8F" w14:textId="0F7D2C53"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2</w:t>
      </w:r>
      <w:r w:rsidR="008A309F">
        <w:rPr>
          <w:rFonts w:ascii="Arial" w:hAnsi="Arial" w:cs="Arial"/>
          <w:b/>
          <w:sz w:val="22"/>
          <w:szCs w:val="22"/>
        </w:rPr>
        <w:t>7</w:t>
      </w:r>
    </w:p>
    <w:p w14:paraId="0F7B6301" w14:textId="35E6BF31" w:rsidR="00A6623D" w:rsidRPr="00EE2B80" w:rsidRDefault="00B470C3" w:rsidP="00C2439F">
      <w:pPr>
        <w:numPr>
          <w:ilvl w:val="0"/>
          <w:numId w:val="29"/>
        </w:numPr>
        <w:autoSpaceDE w:val="0"/>
        <w:autoSpaceDN w:val="0"/>
        <w:adjustRightInd w:val="0"/>
        <w:spacing w:line="300" w:lineRule="exact"/>
        <w:ind w:left="426" w:hanging="426"/>
        <w:jc w:val="both"/>
        <w:outlineLvl w:val="0"/>
        <w:rPr>
          <w:rFonts w:ascii="Arial" w:hAnsi="Arial" w:cs="Arial"/>
          <w:sz w:val="22"/>
          <w:szCs w:val="22"/>
        </w:rPr>
      </w:pPr>
      <w:bookmarkStart w:id="14" w:name="_Hlk176866059"/>
      <w:r w:rsidRPr="00EE2B80">
        <w:rPr>
          <w:rFonts w:ascii="Arial" w:hAnsi="Arial" w:cs="Arial"/>
          <w:sz w:val="22"/>
          <w:szCs w:val="22"/>
        </w:rPr>
        <w:t xml:space="preserve">Umowa podlega prawu </w:t>
      </w:r>
      <w:r w:rsidR="00A6623D" w:rsidRPr="00EE2B80">
        <w:rPr>
          <w:rFonts w:ascii="Arial" w:hAnsi="Arial" w:cs="Arial"/>
          <w:sz w:val="22"/>
          <w:szCs w:val="22"/>
        </w:rPr>
        <w:t>Rzeczpospolitej Polskiej.</w:t>
      </w:r>
    </w:p>
    <w:p w14:paraId="0B91C3CE" w14:textId="4F21B410" w:rsidR="00A6623D" w:rsidRPr="00EE2B80" w:rsidRDefault="00A6623D" w:rsidP="00C2439F">
      <w:pPr>
        <w:numPr>
          <w:ilvl w:val="0"/>
          <w:numId w:val="29"/>
        </w:numPr>
        <w:spacing w:line="300" w:lineRule="exact"/>
        <w:ind w:left="426" w:hanging="426"/>
        <w:jc w:val="both"/>
        <w:rPr>
          <w:rFonts w:ascii="Arial" w:hAnsi="Arial" w:cs="Arial"/>
          <w:sz w:val="22"/>
          <w:szCs w:val="22"/>
        </w:rPr>
      </w:pPr>
      <w:r w:rsidRPr="00EE2B80">
        <w:rPr>
          <w:rFonts w:ascii="Arial" w:hAnsi="Arial" w:cs="Arial"/>
          <w:sz w:val="22"/>
          <w:szCs w:val="22"/>
        </w:rPr>
        <w:t xml:space="preserve">W sprawach nieuregulowanych Umową zastosowanie mają przepisy ogólnie obowiązujące, w szczególności: ustawa z dnia 7 lipca 1994 r. Prawo budowlane wraz z przepisami wykonawczymi, ustawa z dnia 23 kwietnia 1964 r. Kodeks cywilny, ustawa z dnia 14 grudnia 2012 r. o odpadach oraz ustawa z dnia 27 kwietnia 2001 r. Prawo ochrony środowiska. </w:t>
      </w:r>
    </w:p>
    <w:p w14:paraId="72117047" w14:textId="1FADE0B7" w:rsidR="00A6623D" w:rsidRPr="00EE2B80" w:rsidRDefault="00A6623D" w:rsidP="00C2439F">
      <w:pPr>
        <w:numPr>
          <w:ilvl w:val="0"/>
          <w:numId w:val="29"/>
        </w:numPr>
        <w:autoSpaceDE w:val="0"/>
        <w:autoSpaceDN w:val="0"/>
        <w:adjustRightInd w:val="0"/>
        <w:spacing w:line="300" w:lineRule="exact"/>
        <w:ind w:left="426" w:hanging="426"/>
        <w:jc w:val="both"/>
        <w:outlineLvl w:val="0"/>
        <w:rPr>
          <w:rFonts w:ascii="Arial" w:hAnsi="Arial" w:cs="Arial"/>
          <w:sz w:val="22"/>
          <w:szCs w:val="22"/>
        </w:rPr>
      </w:pPr>
      <w:r w:rsidRPr="00EE2B80">
        <w:rPr>
          <w:rFonts w:ascii="Arial" w:hAnsi="Arial" w:cs="Arial"/>
          <w:sz w:val="22"/>
          <w:szCs w:val="22"/>
        </w:rPr>
        <w:t xml:space="preserve">Językiem </w:t>
      </w:r>
      <w:r w:rsidR="00B470C3" w:rsidRPr="00EE2B80">
        <w:rPr>
          <w:rFonts w:ascii="Arial" w:hAnsi="Arial" w:cs="Arial"/>
          <w:sz w:val="22"/>
          <w:szCs w:val="22"/>
        </w:rPr>
        <w:t xml:space="preserve">Umowy </w:t>
      </w:r>
      <w:r w:rsidRPr="00EE2B80">
        <w:rPr>
          <w:rFonts w:ascii="Arial" w:hAnsi="Arial" w:cs="Arial"/>
          <w:sz w:val="22"/>
          <w:szCs w:val="22"/>
        </w:rPr>
        <w:t xml:space="preserve">jest język polski. </w:t>
      </w:r>
    </w:p>
    <w:p w14:paraId="220D47B6" w14:textId="506DF02F" w:rsidR="00A6623D" w:rsidRPr="00EE2B80" w:rsidRDefault="00A6623D" w:rsidP="00C2439F">
      <w:pPr>
        <w:numPr>
          <w:ilvl w:val="0"/>
          <w:numId w:val="29"/>
        </w:numPr>
        <w:autoSpaceDE w:val="0"/>
        <w:autoSpaceDN w:val="0"/>
        <w:adjustRightInd w:val="0"/>
        <w:spacing w:line="300" w:lineRule="exact"/>
        <w:ind w:left="426" w:hanging="426"/>
        <w:jc w:val="both"/>
        <w:outlineLvl w:val="0"/>
        <w:rPr>
          <w:rFonts w:ascii="Arial" w:hAnsi="Arial" w:cs="Arial"/>
          <w:sz w:val="22"/>
          <w:szCs w:val="22"/>
        </w:rPr>
      </w:pPr>
      <w:r w:rsidRPr="00EE2B80">
        <w:rPr>
          <w:rFonts w:ascii="Arial" w:hAnsi="Arial" w:cs="Arial"/>
          <w:sz w:val="22"/>
          <w:szCs w:val="22"/>
        </w:rPr>
        <w:t xml:space="preserve">Językiem porozumiewania się we wszelkich sprawach związanych z realizacją </w:t>
      </w:r>
      <w:r w:rsidR="00B470C3" w:rsidRPr="00EE2B80">
        <w:rPr>
          <w:rFonts w:ascii="Arial" w:hAnsi="Arial" w:cs="Arial"/>
          <w:sz w:val="22"/>
          <w:szCs w:val="22"/>
        </w:rPr>
        <w:t xml:space="preserve">Umowy </w:t>
      </w:r>
      <w:r w:rsidRPr="00EE2B80">
        <w:rPr>
          <w:rFonts w:ascii="Arial" w:hAnsi="Arial" w:cs="Arial"/>
          <w:sz w:val="22"/>
          <w:szCs w:val="22"/>
        </w:rPr>
        <w:t xml:space="preserve">jest język polski. Jeśli Wykonawca skieruje do realizacji </w:t>
      </w:r>
      <w:r w:rsidR="00B470C3" w:rsidRPr="00EE2B80">
        <w:rPr>
          <w:rFonts w:ascii="Arial" w:hAnsi="Arial" w:cs="Arial"/>
          <w:sz w:val="22"/>
          <w:szCs w:val="22"/>
        </w:rPr>
        <w:t xml:space="preserve">Umowy </w:t>
      </w:r>
      <w:r w:rsidRPr="00EE2B80">
        <w:rPr>
          <w:rFonts w:ascii="Arial" w:hAnsi="Arial" w:cs="Arial"/>
          <w:sz w:val="22"/>
          <w:szCs w:val="22"/>
        </w:rPr>
        <w:t>osoby nie znające języka polskiego musi zapewnić tłumacza.</w:t>
      </w:r>
    </w:p>
    <w:bookmarkEnd w:id="14"/>
    <w:p w14:paraId="6A76CCE3" w14:textId="1B729E9B"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2</w:t>
      </w:r>
      <w:r w:rsidR="008A309F">
        <w:rPr>
          <w:rFonts w:ascii="Arial" w:hAnsi="Arial" w:cs="Arial"/>
          <w:b/>
          <w:sz w:val="22"/>
          <w:szCs w:val="22"/>
        </w:rPr>
        <w:t>8</w:t>
      </w:r>
    </w:p>
    <w:p w14:paraId="6A9F205D" w14:textId="49160066" w:rsidR="00A6623D" w:rsidRPr="00EE2B80" w:rsidRDefault="00A6623D" w:rsidP="00C2439F">
      <w:pPr>
        <w:spacing w:line="300" w:lineRule="exact"/>
        <w:jc w:val="both"/>
        <w:rPr>
          <w:rFonts w:ascii="Arial" w:hAnsi="Arial" w:cs="Arial"/>
          <w:sz w:val="22"/>
          <w:szCs w:val="22"/>
        </w:rPr>
      </w:pPr>
      <w:r w:rsidRPr="00EE2B80">
        <w:rPr>
          <w:rFonts w:ascii="Arial" w:hAnsi="Arial" w:cs="Arial"/>
          <w:sz w:val="22"/>
          <w:szCs w:val="22"/>
        </w:rPr>
        <w:t xml:space="preserve">Umowa zawarta została w formie pisemnej pod rygorem nieważności. Wszelkie zmiany </w:t>
      </w:r>
      <w:r w:rsidR="00B470C3" w:rsidRPr="00EE2B80">
        <w:rPr>
          <w:rFonts w:ascii="Arial" w:hAnsi="Arial" w:cs="Arial"/>
          <w:sz w:val="22"/>
          <w:szCs w:val="22"/>
        </w:rPr>
        <w:t>lub</w:t>
      </w:r>
      <w:r w:rsidRPr="00EE2B80">
        <w:rPr>
          <w:rFonts w:ascii="Arial" w:hAnsi="Arial" w:cs="Arial"/>
          <w:sz w:val="22"/>
          <w:szCs w:val="22"/>
        </w:rPr>
        <w:t xml:space="preserve"> uzupełnienia Umowy wymagają zachowania również formy pisemnej pod rygorem nieważności.</w:t>
      </w:r>
    </w:p>
    <w:p w14:paraId="75A9924F" w14:textId="77777777" w:rsidR="00A6623D" w:rsidRPr="00EE2B80" w:rsidRDefault="00A6623D" w:rsidP="00C2439F">
      <w:pPr>
        <w:spacing w:line="300" w:lineRule="exact"/>
        <w:jc w:val="both"/>
        <w:rPr>
          <w:rFonts w:ascii="Arial" w:hAnsi="Arial" w:cs="Arial"/>
          <w:sz w:val="22"/>
          <w:szCs w:val="22"/>
        </w:rPr>
      </w:pPr>
    </w:p>
    <w:p w14:paraId="055ECA94" w14:textId="47BF1805"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2</w:t>
      </w:r>
      <w:r w:rsidR="008A309F">
        <w:rPr>
          <w:rFonts w:ascii="Arial" w:hAnsi="Arial" w:cs="Arial"/>
          <w:b/>
          <w:sz w:val="22"/>
          <w:szCs w:val="22"/>
        </w:rPr>
        <w:t>9</w:t>
      </w:r>
    </w:p>
    <w:p w14:paraId="208E3635" w14:textId="2FD8D1BC" w:rsidR="00A6623D" w:rsidRPr="00EE2B80" w:rsidRDefault="00A6623D" w:rsidP="00C2439F">
      <w:pPr>
        <w:spacing w:line="300" w:lineRule="exact"/>
        <w:jc w:val="both"/>
        <w:rPr>
          <w:rFonts w:ascii="Arial" w:hAnsi="Arial" w:cs="Arial"/>
          <w:sz w:val="22"/>
          <w:szCs w:val="22"/>
        </w:rPr>
      </w:pPr>
      <w:bookmarkStart w:id="15" w:name="_Hlk176866095"/>
      <w:r w:rsidRPr="00EE2B80">
        <w:rPr>
          <w:rFonts w:ascii="Arial" w:hAnsi="Arial" w:cs="Arial"/>
          <w:sz w:val="22"/>
          <w:szCs w:val="22"/>
        </w:rPr>
        <w:t xml:space="preserve">Ewentualne spory wynikające ze stosowania niniejszej Umowy podlegają rozpoznaniu przez Sąd Powszechny właściwy </w:t>
      </w:r>
      <w:r w:rsidR="00B470C3" w:rsidRPr="00EE2B80">
        <w:rPr>
          <w:rFonts w:ascii="Arial" w:hAnsi="Arial" w:cs="Arial"/>
          <w:sz w:val="22"/>
          <w:szCs w:val="22"/>
        </w:rPr>
        <w:t xml:space="preserve">miejscowo </w:t>
      </w:r>
      <w:r w:rsidRPr="00EE2B80">
        <w:rPr>
          <w:rFonts w:ascii="Arial" w:hAnsi="Arial" w:cs="Arial"/>
          <w:sz w:val="22"/>
          <w:szCs w:val="22"/>
        </w:rPr>
        <w:t xml:space="preserve">dla siedziby Zamawiającego. </w:t>
      </w:r>
    </w:p>
    <w:bookmarkEnd w:id="15"/>
    <w:p w14:paraId="0AC249B4" w14:textId="77777777" w:rsidR="004A5204" w:rsidRPr="00EE2B80" w:rsidRDefault="004A5204" w:rsidP="00C2439F">
      <w:pPr>
        <w:spacing w:line="300" w:lineRule="exact"/>
        <w:jc w:val="center"/>
        <w:rPr>
          <w:rFonts w:ascii="Arial" w:hAnsi="Arial" w:cs="Arial"/>
          <w:b/>
          <w:sz w:val="22"/>
          <w:szCs w:val="22"/>
        </w:rPr>
      </w:pPr>
    </w:p>
    <w:p w14:paraId="5A922594" w14:textId="119362A8"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xml:space="preserve">§ </w:t>
      </w:r>
      <w:r w:rsidR="008A309F">
        <w:rPr>
          <w:rFonts w:ascii="Arial" w:hAnsi="Arial" w:cs="Arial"/>
          <w:b/>
          <w:sz w:val="22"/>
          <w:szCs w:val="22"/>
        </w:rPr>
        <w:t>30</w:t>
      </w:r>
    </w:p>
    <w:p w14:paraId="33B87888" w14:textId="1FE885F2" w:rsidR="00A6623D" w:rsidRPr="00EE2B80" w:rsidRDefault="00A6623D" w:rsidP="00C2439F">
      <w:pPr>
        <w:spacing w:line="300" w:lineRule="exact"/>
        <w:jc w:val="both"/>
        <w:rPr>
          <w:rFonts w:ascii="Arial" w:hAnsi="Arial" w:cs="Arial"/>
          <w:sz w:val="22"/>
          <w:szCs w:val="22"/>
        </w:rPr>
      </w:pPr>
      <w:r w:rsidRPr="00EE2B80">
        <w:rPr>
          <w:rFonts w:ascii="Arial" w:hAnsi="Arial" w:cs="Arial"/>
          <w:sz w:val="22"/>
          <w:szCs w:val="22"/>
        </w:rPr>
        <w:t xml:space="preserve">Umowę sporządzono w 2 jednobrzmiących egzemplarzach, po jednym egzemplarzu dla każdej ze </w:t>
      </w:r>
      <w:r w:rsidR="00B470C3" w:rsidRPr="00EE2B80">
        <w:rPr>
          <w:rFonts w:ascii="Arial" w:hAnsi="Arial" w:cs="Arial"/>
          <w:sz w:val="22"/>
          <w:szCs w:val="22"/>
        </w:rPr>
        <w:t>S</w:t>
      </w:r>
      <w:r w:rsidRPr="00EE2B80">
        <w:rPr>
          <w:rFonts w:ascii="Arial" w:hAnsi="Arial" w:cs="Arial"/>
          <w:sz w:val="22"/>
          <w:szCs w:val="22"/>
        </w:rPr>
        <w:t xml:space="preserve">tron. </w:t>
      </w:r>
    </w:p>
    <w:p w14:paraId="46F4C41C" w14:textId="77777777" w:rsidR="00A6623D" w:rsidRPr="00EE2B80" w:rsidRDefault="00A6623D" w:rsidP="00C2439F">
      <w:pPr>
        <w:spacing w:line="300" w:lineRule="exact"/>
        <w:jc w:val="both"/>
        <w:rPr>
          <w:rFonts w:ascii="Arial" w:hAnsi="Arial" w:cs="Arial"/>
          <w:sz w:val="22"/>
          <w:szCs w:val="22"/>
        </w:rPr>
      </w:pPr>
      <w:r w:rsidRPr="00EE2B80">
        <w:rPr>
          <w:rFonts w:ascii="Arial" w:hAnsi="Arial" w:cs="Arial"/>
          <w:sz w:val="22"/>
          <w:szCs w:val="22"/>
        </w:rPr>
        <w:t xml:space="preserve"> </w:t>
      </w:r>
    </w:p>
    <w:p w14:paraId="371443AF" w14:textId="54C3D5E7" w:rsidR="00A6623D" w:rsidRPr="00EE2B80" w:rsidRDefault="00A6623D" w:rsidP="00C2439F">
      <w:pPr>
        <w:spacing w:line="300" w:lineRule="exact"/>
        <w:jc w:val="center"/>
        <w:rPr>
          <w:rFonts w:ascii="Arial" w:hAnsi="Arial" w:cs="Arial"/>
          <w:b/>
          <w:sz w:val="22"/>
          <w:szCs w:val="22"/>
        </w:rPr>
      </w:pPr>
      <w:r w:rsidRPr="00EE2B80">
        <w:rPr>
          <w:rFonts w:ascii="Arial" w:hAnsi="Arial" w:cs="Arial"/>
          <w:b/>
          <w:sz w:val="22"/>
          <w:szCs w:val="22"/>
        </w:rPr>
        <w:t>§ 3</w:t>
      </w:r>
      <w:r w:rsidR="008A309F">
        <w:rPr>
          <w:rFonts w:ascii="Arial" w:hAnsi="Arial" w:cs="Arial"/>
          <w:b/>
          <w:sz w:val="22"/>
          <w:szCs w:val="22"/>
        </w:rPr>
        <w:t>1</w:t>
      </w:r>
    </w:p>
    <w:p w14:paraId="2E74E6E2" w14:textId="77777777" w:rsidR="002579B2" w:rsidRPr="00EE2B80" w:rsidRDefault="002579B2" w:rsidP="00C2439F">
      <w:pPr>
        <w:numPr>
          <w:ilvl w:val="0"/>
          <w:numId w:val="28"/>
        </w:numPr>
        <w:spacing w:line="300" w:lineRule="exact"/>
        <w:ind w:left="426" w:hanging="426"/>
        <w:jc w:val="both"/>
        <w:rPr>
          <w:rFonts w:ascii="Arial" w:hAnsi="Arial" w:cs="Arial"/>
          <w:sz w:val="22"/>
          <w:szCs w:val="22"/>
        </w:rPr>
      </w:pPr>
      <w:r w:rsidRPr="00EE2B80">
        <w:rPr>
          <w:rFonts w:ascii="Arial" w:hAnsi="Arial" w:cs="Arial"/>
          <w:sz w:val="22"/>
          <w:szCs w:val="22"/>
        </w:rPr>
        <w:t xml:space="preserve">Wszelka korespondencja pomiędzy Stronami powinna być kierowana na piśmie na następujące adresy: </w:t>
      </w:r>
    </w:p>
    <w:p w14:paraId="4B0CAA2E" w14:textId="7B0ACD33" w:rsidR="002579B2" w:rsidRPr="00EE2B80" w:rsidRDefault="002579B2" w:rsidP="00C2439F">
      <w:pPr>
        <w:pStyle w:val="Akapitzlist"/>
        <w:numPr>
          <w:ilvl w:val="0"/>
          <w:numId w:val="42"/>
        </w:numPr>
        <w:spacing w:after="0" w:line="300" w:lineRule="exact"/>
        <w:jc w:val="both"/>
        <w:rPr>
          <w:rFonts w:ascii="Arial" w:hAnsi="Arial" w:cs="Arial"/>
        </w:rPr>
      </w:pPr>
      <w:r w:rsidRPr="00EE2B80">
        <w:rPr>
          <w:rFonts w:ascii="Arial" w:hAnsi="Arial" w:cs="Arial"/>
        </w:rPr>
        <w:t>Zamawiającego: „Wodociągi Słupsk” Sp</w:t>
      </w:r>
      <w:r w:rsidR="009F5040" w:rsidRPr="00EE2B80">
        <w:rPr>
          <w:rFonts w:ascii="Arial" w:hAnsi="Arial" w:cs="Arial"/>
        </w:rPr>
        <w:t xml:space="preserve">. </w:t>
      </w:r>
      <w:r w:rsidRPr="00EE2B80">
        <w:rPr>
          <w:rFonts w:ascii="Arial" w:hAnsi="Arial" w:cs="Arial"/>
        </w:rPr>
        <w:t xml:space="preserve">z o.o. ul. E. Orzeszkowej 1, 76-200 Słupsk, e-mail: </w:t>
      </w:r>
      <w:hyperlink r:id="rId12" w:history="1">
        <w:r w:rsidRPr="00EE2B80">
          <w:rPr>
            <w:rStyle w:val="Hipercze"/>
            <w:rFonts w:ascii="Arial" w:hAnsi="Arial" w:cs="Arial"/>
          </w:rPr>
          <w:t>jrp@wodociagi.slupsk.pl</w:t>
        </w:r>
      </w:hyperlink>
    </w:p>
    <w:p w14:paraId="7D73C1B1" w14:textId="13C9AC13" w:rsidR="002579B2" w:rsidRPr="00EE2B80" w:rsidRDefault="002579B2" w:rsidP="00C2439F">
      <w:pPr>
        <w:pStyle w:val="Akapitzlist"/>
        <w:numPr>
          <w:ilvl w:val="0"/>
          <w:numId w:val="42"/>
        </w:numPr>
        <w:spacing w:after="0" w:line="300" w:lineRule="exact"/>
        <w:jc w:val="both"/>
        <w:rPr>
          <w:rFonts w:ascii="Arial" w:hAnsi="Arial" w:cs="Arial"/>
        </w:rPr>
      </w:pPr>
      <w:r w:rsidRPr="00EE2B80">
        <w:rPr>
          <w:rFonts w:ascii="Arial" w:hAnsi="Arial" w:cs="Arial"/>
        </w:rPr>
        <w:t xml:space="preserve">Wykonawcy: ……………. , e-mail: </w:t>
      </w:r>
      <w:hyperlink r:id="rId13" w:history="1">
        <w:r w:rsidRPr="00EE2B80">
          <w:rPr>
            <w:rStyle w:val="Hipercze"/>
            <w:rFonts w:ascii="Arial" w:hAnsi="Arial" w:cs="Arial"/>
            <w:color w:val="auto"/>
            <w:u w:val="none"/>
          </w:rPr>
          <w:t>………….</w:t>
        </w:r>
      </w:hyperlink>
    </w:p>
    <w:p w14:paraId="5CDA980A" w14:textId="77777777" w:rsidR="002579B2" w:rsidRPr="00EE2B80" w:rsidRDefault="002579B2" w:rsidP="00C2439F">
      <w:pPr>
        <w:numPr>
          <w:ilvl w:val="0"/>
          <w:numId w:val="28"/>
        </w:numPr>
        <w:spacing w:line="300" w:lineRule="exact"/>
        <w:ind w:left="426" w:hanging="426"/>
        <w:jc w:val="both"/>
        <w:rPr>
          <w:rFonts w:ascii="Arial" w:hAnsi="Arial" w:cs="Arial"/>
          <w:sz w:val="22"/>
          <w:szCs w:val="22"/>
        </w:rPr>
      </w:pPr>
      <w:r w:rsidRPr="00EE2B80">
        <w:rPr>
          <w:rFonts w:ascii="Arial" w:hAnsi="Arial" w:cs="Arial"/>
          <w:sz w:val="22"/>
          <w:szCs w:val="22"/>
        </w:rPr>
        <w:t xml:space="preserve">Strony zobowiązują się informować o zmianie adresów wskazanych w ust. 1 przed planowaną zmianą. W razie braku poinformowania korespondencja wysłana na dotychczasowy adres będzie uznana za skutecznie doręczoną w terminie 7 dni od dnia nadania. </w:t>
      </w:r>
    </w:p>
    <w:p w14:paraId="4F680E78" w14:textId="77777777" w:rsidR="00A6623D" w:rsidRPr="00EE2B80" w:rsidRDefault="00A6623D" w:rsidP="00C2439F">
      <w:pPr>
        <w:spacing w:line="300" w:lineRule="exact"/>
        <w:jc w:val="both"/>
        <w:rPr>
          <w:rFonts w:ascii="Arial" w:hAnsi="Arial" w:cs="Arial"/>
          <w:sz w:val="22"/>
          <w:szCs w:val="22"/>
        </w:rPr>
      </w:pPr>
      <w:r w:rsidRPr="00EE2B80">
        <w:rPr>
          <w:rFonts w:ascii="Arial" w:hAnsi="Arial" w:cs="Arial"/>
          <w:sz w:val="22"/>
          <w:szCs w:val="22"/>
        </w:rPr>
        <w:t xml:space="preserve"> </w:t>
      </w:r>
    </w:p>
    <w:p w14:paraId="65FFE403" w14:textId="77777777" w:rsidR="00A6623D" w:rsidRPr="00EE2B80" w:rsidRDefault="00A6623D" w:rsidP="00C2439F">
      <w:pPr>
        <w:spacing w:line="300" w:lineRule="exact"/>
        <w:jc w:val="both"/>
        <w:rPr>
          <w:rFonts w:ascii="Arial" w:hAnsi="Arial" w:cs="Arial"/>
          <w:sz w:val="22"/>
          <w:szCs w:val="22"/>
        </w:rPr>
      </w:pPr>
      <w:r w:rsidRPr="00EE2B80">
        <w:rPr>
          <w:rFonts w:ascii="Arial" w:hAnsi="Arial" w:cs="Arial"/>
          <w:sz w:val="22"/>
          <w:szCs w:val="22"/>
        </w:rPr>
        <w:t>Załączniki:</w:t>
      </w:r>
    </w:p>
    <w:p w14:paraId="5E048A00" w14:textId="48DDC59F" w:rsidR="00052737" w:rsidRPr="00EE2B80" w:rsidRDefault="00052737" w:rsidP="00B21FE9">
      <w:pPr>
        <w:pStyle w:val="Akapitzlist"/>
        <w:numPr>
          <w:ilvl w:val="0"/>
          <w:numId w:val="71"/>
        </w:numPr>
        <w:spacing w:line="300" w:lineRule="exact"/>
        <w:jc w:val="both"/>
        <w:rPr>
          <w:rFonts w:ascii="Arial" w:hAnsi="Arial" w:cs="Arial"/>
        </w:rPr>
      </w:pPr>
      <w:r w:rsidRPr="00EE2B80">
        <w:rPr>
          <w:rFonts w:ascii="Arial" w:hAnsi="Arial" w:cs="Arial"/>
        </w:rPr>
        <w:t>Załącznik Nr 1 do Umowy – Karta gwarancyjna,</w:t>
      </w:r>
    </w:p>
    <w:p w14:paraId="24DB3FCD" w14:textId="085D725A" w:rsidR="00A6623D" w:rsidRPr="00EE2B80" w:rsidRDefault="00A6623D" w:rsidP="00B21FE9">
      <w:pPr>
        <w:pStyle w:val="Akapitzlist"/>
        <w:numPr>
          <w:ilvl w:val="0"/>
          <w:numId w:val="71"/>
        </w:numPr>
        <w:spacing w:line="300" w:lineRule="exact"/>
        <w:jc w:val="both"/>
        <w:rPr>
          <w:rFonts w:ascii="Arial" w:hAnsi="Arial" w:cs="Arial"/>
        </w:rPr>
      </w:pPr>
      <w:r w:rsidRPr="00EE2B80">
        <w:rPr>
          <w:rFonts w:ascii="Arial" w:hAnsi="Arial" w:cs="Arial"/>
        </w:rPr>
        <w:t xml:space="preserve">Załącznik Nr </w:t>
      </w:r>
      <w:r w:rsidR="00052737" w:rsidRPr="00EE2B80">
        <w:rPr>
          <w:rFonts w:ascii="Arial" w:hAnsi="Arial" w:cs="Arial"/>
        </w:rPr>
        <w:t>2</w:t>
      </w:r>
      <w:r w:rsidRPr="00EE2B80">
        <w:rPr>
          <w:rFonts w:ascii="Arial" w:hAnsi="Arial" w:cs="Arial"/>
        </w:rPr>
        <w:t xml:space="preserve"> do Umowy – </w:t>
      </w:r>
      <w:r w:rsidR="00052737" w:rsidRPr="00EE2B80">
        <w:rPr>
          <w:rFonts w:ascii="Arial" w:hAnsi="Arial" w:cs="Arial"/>
        </w:rPr>
        <w:t>O</w:t>
      </w:r>
      <w:r w:rsidRPr="00EE2B80">
        <w:rPr>
          <w:rFonts w:ascii="Arial" w:hAnsi="Arial" w:cs="Arial"/>
        </w:rPr>
        <w:t>świadcz</w:t>
      </w:r>
      <w:r w:rsidR="003377FB">
        <w:rPr>
          <w:rFonts w:ascii="Arial" w:hAnsi="Arial" w:cs="Arial"/>
        </w:rPr>
        <w:t>e</w:t>
      </w:r>
      <w:r w:rsidRPr="00EE2B80">
        <w:rPr>
          <w:rFonts w:ascii="Arial" w:hAnsi="Arial" w:cs="Arial"/>
        </w:rPr>
        <w:t>nie Podwykonawcy</w:t>
      </w:r>
      <w:r w:rsidR="00052737" w:rsidRPr="00EE2B80">
        <w:rPr>
          <w:rFonts w:ascii="Arial" w:hAnsi="Arial" w:cs="Arial"/>
        </w:rPr>
        <w:t>,</w:t>
      </w:r>
    </w:p>
    <w:p w14:paraId="0A2B66DB" w14:textId="740E5258" w:rsidR="00A6623D" w:rsidRDefault="00A6623D" w:rsidP="00B21FE9">
      <w:pPr>
        <w:pStyle w:val="Akapitzlist"/>
        <w:numPr>
          <w:ilvl w:val="0"/>
          <w:numId w:val="71"/>
        </w:numPr>
        <w:spacing w:line="300" w:lineRule="exact"/>
        <w:jc w:val="both"/>
        <w:rPr>
          <w:rFonts w:ascii="Arial" w:hAnsi="Arial" w:cs="Arial"/>
        </w:rPr>
      </w:pPr>
      <w:r w:rsidRPr="00EE2B80">
        <w:rPr>
          <w:rFonts w:ascii="Arial" w:hAnsi="Arial" w:cs="Arial"/>
        </w:rPr>
        <w:lastRenderedPageBreak/>
        <w:t xml:space="preserve">Załącznik Nr </w:t>
      </w:r>
      <w:r w:rsidR="00052737" w:rsidRPr="00EE2B80">
        <w:rPr>
          <w:rFonts w:ascii="Arial" w:hAnsi="Arial" w:cs="Arial"/>
        </w:rPr>
        <w:t>3</w:t>
      </w:r>
      <w:r w:rsidRPr="00EE2B80">
        <w:rPr>
          <w:rFonts w:ascii="Arial" w:hAnsi="Arial" w:cs="Arial"/>
        </w:rPr>
        <w:t xml:space="preserve"> do Umowy – </w:t>
      </w:r>
      <w:r w:rsidR="00052737" w:rsidRPr="00EE2B80">
        <w:rPr>
          <w:rFonts w:ascii="Arial" w:hAnsi="Arial" w:cs="Arial"/>
        </w:rPr>
        <w:t>O</w:t>
      </w:r>
      <w:r w:rsidRPr="00EE2B80">
        <w:rPr>
          <w:rFonts w:ascii="Arial" w:hAnsi="Arial" w:cs="Arial"/>
        </w:rPr>
        <w:t>świadcz</w:t>
      </w:r>
      <w:r w:rsidR="003377FB">
        <w:rPr>
          <w:rFonts w:ascii="Arial" w:hAnsi="Arial" w:cs="Arial"/>
        </w:rPr>
        <w:t>e</w:t>
      </w:r>
      <w:r w:rsidRPr="00EE2B80">
        <w:rPr>
          <w:rFonts w:ascii="Arial" w:hAnsi="Arial" w:cs="Arial"/>
        </w:rPr>
        <w:t>nie Podwykonawcy (końcowe)</w:t>
      </w:r>
      <w:r w:rsidR="00052737" w:rsidRPr="00EE2B80">
        <w:rPr>
          <w:rFonts w:ascii="Arial" w:hAnsi="Arial" w:cs="Arial"/>
        </w:rPr>
        <w:t>,</w:t>
      </w:r>
    </w:p>
    <w:p w14:paraId="13CABB92" w14:textId="2CE1924E" w:rsidR="00887674" w:rsidRPr="00887674" w:rsidRDefault="00887674" w:rsidP="00887674">
      <w:pPr>
        <w:pStyle w:val="Akapitzlist"/>
        <w:numPr>
          <w:ilvl w:val="0"/>
          <w:numId w:val="71"/>
        </w:numPr>
        <w:spacing w:line="300" w:lineRule="exact"/>
        <w:jc w:val="both"/>
        <w:rPr>
          <w:rFonts w:ascii="Arial" w:hAnsi="Arial" w:cs="Arial"/>
        </w:rPr>
      </w:pPr>
      <w:r>
        <w:rPr>
          <w:rFonts w:ascii="Arial" w:hAnsi="Arial" w:cs="Arial"/>
        </w:rPr>
        <w:t xml:space="preserve">Załącznik nr 4 do Umowy – </w:t>
      </w:r>
      <w:r w:rsidRPr="00887674">
        <w:rPr>
          <w:rFonts w:ascii="Arial" w:hAnsi="Arial" w:cs="Arial"/>
        </w:rPr>
        <w:t>Informacja dotycząca przetwarzania danych osobowych</w:t>
      </w:r>
      <w:r>
        <w:rPr>
          <w:rFonts w:ascii="Arial" w:hAnsi="Arial" w:cs="Arial"/>
        </w:rPr>
        <w:t xml:space="preserve"> </w:t>
      </w:r>
      <w:r w:rsidRPr="00887674">
        <w:rPr>
          <w:rFonts w:ascii="Arial" w:hAnsi="Arial" w:cs="Arial"/>
        </w:rPr>
        <w:t>w związku z realizacją umowy</w:t>
      </w:r>
    </w:p>
    <w:p w14:paraId="47CE4FDF" w14:textId="5F49F58A" w:rsidR="00B21FE9" w:rsidRPr="00EE2B80" w:rsidRDefault="00B21FE9" w:rsidP="00B21FE9">
      <w:pPr>
        <w:pStyle w:val="Akapitzlist"/>
        <w:numPr>
          <w:ilvl w:val="0"/>
          <w:numId w:val="71"/>
        </w:numPr>
        <w:spacing w:line="300" w:lineRule="exact"/>
        <w:jc w:val="both"/>
        <w:rPr>
          <w:rFonts w:ascii="Arial" w:hAnsi="Arial" w:cs="Arial"/>
        </w:rPr>
      </w:pPr>
      <w:r w:rsidRPr="00EE2B80">
        <w:rPr>
          <w:rFonts w:ascii="Arial" w:hAnsi="Arial" w:cs="Arial"/>
        </w:rPr>
        <w:t>Oferta Wykonawcy.</w:t>
      </w:r>
    </w:p>
    <w:p w14:paraId="5B29E3C9" w14:textId="39C8725E" w:rsidR="00A6623D" w:rsidRPr="00EE2B80" w:rsidRDefault="00A6623D" w:rsidP="00B21FE9">
      <w:pPr>
        <w:spacing w:line="300" w:lineRule="exact"/>
        <w:ind w:left="360"/>
        <w:jc w:val="both"/>
        <w:rPr>
          <w:rFonts w:ascii="Arial" w:hAnsi="Arial" w:cs="Arial"/>
          <w:b/>
          <w:sz w:val="22"/>
          <w:szCs w:val="22"/>
        </w:rPr>
      </w:pPr>
      <w:r w:rsidRPr="00EE2B80">
        <w:rPr>
          <w:rFonts w:ascii="Arial" w:hAnsi="Arial" w:cs="Arial"/>
          <w:sz w:val="22"/>
          <w:szCs w:val="22"/>
        </w:rPr>
        <w:tab/>
      </w:r>
      <w:r w:rsidR="00B21FE9" w:rsidRPr="00EE2B80">
        <w:rPr>
          <w:rFonts w:ascii="Arial" w:hAnsi="Arial" w:cs="Arial"/>
          <w:sz w:val="22"/>
          <w:szCs w:val="22"/>
        </w:rPr>
        <w:tab/>
      </w:r>
      <w:r w:rsidRPr="00EE2B80">
        <w:rPr>
          <w:rFonts w:ascii="Arial" w:hAnsi="Arial" w:cs="Arial"/>
          <w:b/>
          <w:sz w:val="22"/>
          <w:szCs w:val="22"/>
        </w:rPr>
        <w:t xml:space="preserve">Zamawiający: </w:t>
      </w:r>
      <w:r w:rsidRPr="00EE2B80">
        <w:rPr>
          <w:rFonts w:ascii="Arial" w:hAnsi="Arial" w:cs="Arial"/>
          <w:b/>
          <w:sz w:val="22"/>
          <w:szCs w:val="22"/>
        </w:rPr>
        <w:tab/>
      </w:r>
      <w:r w:rsidRPr="00EE2B80">
        <w:rPr>
          <w:rFonts w:ascii="Arial" w:hAnsi="Arial" w:cs="Arial"/>
          <w:b/>
          <w:sz w:val="22"/>
          <w:szCs w:val="22"/>
        </w:rPr>
        <w:tab/>
      </w:r>
      <w:r w:rsidRPr="00EE2B80">
        <w:rPr>
          <w:rFonts w:ascii="Arial" w:hAnsi="Arial" w:cs="Arial"/>
          <w:b/>
          <w:sz w:val="22"/>
          <w:szCs w:val="22"/>
        </w:rPr>
        <w:tab/>
      </w:r>
      <w:r w:rsidRPr="00EE2B80">
        <w:rPr>
          <w:rFonts w:ascii="Arial" w:hAnsi="Arial" w:cs="Arial"/>
          <w:b/>
          <w:sz w:val="22"/>
          <w:szCs w:val="22"/>
        </w:rPr>
        <w:tab/>
      </w:r>
      <w:r w:rsidRPr="00EE2B80">
        <w:rPr>
          <w:rFonts w:ascii="Arial" w:hAnsi="Arial" w:cs="Arial"/>
          <w:b/>
          <w:sz w:val="22"/>
          <w:szCs w:val="22"/>
        </w:rPr>
        <w:tab/>
      </w:r>
      <w:r w:rsidRPr="00EE2B80">
        <w:rPr>
          <w:rFonts w:ascii="Arial" w:hAnsi="Arial" w:cs="Arial"/>
          <w:b/>
          <w:sz w:val="22"/>
          <w:szCs w:val="22"/>
        </w:rPr>
        <w:tab/>
        <w:t>Wykonawca:</w:t>
      </w:r>
    </w:p>
    <w:p w14:paraId="71148F07" w14:textId="77777777" w:rsidR="00A6623D" w:rsidRPr="00EE2B80" w:rsidRDefault="00A6623D" w:rsidP="00C2439F">
      <w:pPr>
        <w:spacing w:line="300" w:lineRule="exact"/>
        <w:jc w:val="center"/>
        <w:rPr>
          <w:rFonts w:ascii="Arial" w:hAnsi="Arial" w:cs="Arial"/>
          <w:sz w:val="22"/>
          <w:szCs w:val="22"/>
        </w:rPr>
      </w:pPr>
    </w:p>
    <w:p w14:paraId="3CBFE6CB" w14:textId="77777777" w:rsidR="00767D76" w:rsidRPr="00EE2B80" w:rsidRDefault="00767D76" w:rsidP="00C2439F">
      <w:pPr>
        <w:spacing w:line="300" w:lineRule="exact"/>
        <w:jc w:val="center"/>
        <w:rPr>
          <w:rFonts w:ascii="Arial" w:hAnsi="Arial" w:cs="Arial"/>
          <w:sz w:val="22"/>
          <w:szCs w:val="22"/>
        </w:rPr>
      </w:pPr>
    </w:p>
    <w:sectPr w:rsidR="00767D76" w:rsidRPr="00EE2B80" w:rsidSect="0095737E">
      <w:footerReference w:type="default" r:id="rId1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28872" w14:textId="77777777" w:rsidR="00730FAD" w:rsidRDefault="00730FAD" w:rsidP="00086CE4">
      <w:r>
        <w:separator/>
      </w:r>
    </w:p>
  </w:endnote>
  <w:endnote w:type="continuationSeparator" w:id="0">
    <w:p w14:paraId="720EE1EF" w14:textId="77777777" w:rsidR="00730FAD" w:rsidRDefault="00730FAD" w:rsidP="0008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2"/>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D6E39" w14:textId="77777777" w:rsidR="00D64022" w:rsidRDefault="00D64022">
    <w:pPr>
      <w:pStyle w:val="Stopka"/>
      <w:jc w:val="right"/>
    </w:pPr>
    <w:r>
      <w:fldChar w:fldCharType="begin"/>
    </w:r>
    <w:r>
      <w:instrText>PAGE   \* MERGEFORMAT</w:instrText>
    </w:r>
    <w:r>
      <w:fldChar w:fldCharType="separate"/>
    </w:r>
    <w:r w:rsidR="00572E05" w:rsidRPr="00572E05">
      <w:rPr>
        <w:noProof/>
        <w:lang w:val="pl-PL"/>
      </w:rPr>
      <w:t>17</w:t>
    </w:r>
    <w:r>
      <w:fldChar w:fldCharType="end"/>
    </w:r>
  </w:p>
  <w:p w14:paraId="337A4F15" w14:textId="77777777" w:rsidR="00D64022" w:rsidRDefault="00D640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44E8B" w14:textId="77777777" w:rsidR="00730FAD" w:rsidRDefault="00730FAD" w:rsidP="00086CE4">
      <w:r>
        <w:separator/>
      </w:r>
    </w:p>
  </w:footnote>
  <w:footnote w:type="continuationSeparator" w:id="0">
    <w:p w14:paraId="6E130BC6" w14:textId="77777777" w:rsidR="00730FAD" w:rsidRDefault="00730FAD" w:rsidP="00086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6"/>
    <w:multiLevelType w:val="multilevel"/>
    <w:tmpl w:val="CD0CF57C"/>
    <w:lvl w:ilvl="0">
      <w:start w:val="1"/>
      <w:numFmt w:val="decimal"/>
      <w:lvlText w:val="%1."/>
      <w:lvlJc w:val="left"/>
      <w:pPr>
        <w:tabs>
          <w:tab w:val="num" w:pos="360"/>
        </w:tabs>
        <w:ind w:left="360" w:hanging="360"/>
      </w:pPr>
      <w:rPr>
        <w:b w:val="0"/>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 w15:restartNumberingAfterBreak="0">
    <w:nsid w:val="0000000B"/>
    <w:multiLevelType w:val="multilevel"/>
    <w:tmpl w:val="6316D9B4"/>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5"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6" w15:restartNumberingAfterBreak="0">
    <w:nsid w:val="03311029"/>
    <w:multiLevelType w:val="hybridMultilevel"/>
    <w:tmpl w:val="3E56F1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55A785E"/>
    <w:multiLevelType w:val="hybridMultilevel"/>
    <w:tmpl w:val="4486490C"/>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9692369"/>
    <w:multiLevelType w:val="hybridMultilevel"/>
    <w:tmpl w:val="44363F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F94D9C"/>
    <w:multiLevelType w:val="multilevel"/>
    <w:tmpl w:val="0F8CC678"/>
    <w:lvl w:ilvl="0">
      <w:start w:val="1"/>
      <w:numFmt w:val="decimal"/>
      <w:lvlText w:val="%1."/>
      <w:lvlJc w:val="left"/>
      <w:pPr>
        <w:ind w:left="360" w:hanging="360"/>
      </w:pPr>
      <w:rPr>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C726FF"/>
    <w:multiLevelType w:val="hybridMultilevel"/>
    <w:tmpl w:val="700CE1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EC1A45"/>
    <w:multiLevelType w:val="hybridMultilevel"/>
    <w:tmpl w:val="F26A7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4A1B9C"/>
    <w:multiLevelType w:val="hybridMultilevel"/>
    <w:tmpl w:val="FF08670A"/>
    <w:lvl w:ilvl="0" w:tplc="59BE4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A44930"/>
    <w:multiLevelType w:val="hybridMultilevel"/>
    <w:tmpl w:val="30C8E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A85969"/>
    <w:multiLevelType w:val="hybridMultilevel"/>
    <w:tmpl w:val="EB34A962"/>
    <w:lvl w:ilvl="0" w:tplc="A54E504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812D78"/>
    <w:multiLevelType w:val="hybridMultilevel"/>
    <w:tmpl w:val="2B641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0443F8"/>
    <w:multiLevelType w:val="hybridMultilevel"/>
    <w:tmpl w:val="5D0277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7204F5"/>
    <w:multiLevelType w:val="hybridMultilevel"/>
    <w:tmpl w:val="461E7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644F5D"/>
    <w:multiLevelType w:val="multilevel"/>
    <w:tmpl w:val="4D60B788"/>
    <w:lvl w:ilvl="0">
      <w:start w:val="12"/>
      <w:numFmt w:val="decimal"/>
      <w:lvlText w:val="%1)"/>
      <w:lvlJc w:val="left"/>
      <w:pPr>
        <w:tabs>
          <w:tab w:val="num" w:pos="720"/>
        </w:tabs>
        <w:ind w:left="720" w:hanging="360"/>
      </w:pPr>
      <w:rPr>
        <w:rFonts w:ascii="Arial" w:hAnsi="Arial" w:cs="Arial" w:hint="default"/>
        <w:b w:val="0"/>
        <w:sz w:val="22"/>
        <w:szCs w:val="22"/>
      </w:rPr>
    </w:lvl>
    <w:lvl w:ilvl="1">
      <w:start w:val="1"/>
      <w:numFmt w:val="lowerLetter"/>
      <w:lvlText w:val="%2)"/>
      <w:lvlJc w:val="left"/>
      <w:pPr>
        <w:ind w:left="1080" w:hanging="360"/>
      </w:pPr>
    </w:lvl>
    <w:lvl w:ilvl="2">
      <w:start w:val="6"/>
      <w:numFmt w:val="decimal"/>
      <w:lvlText w:val="%3)"/>
      <w:lvlJc w:val="left"/>
      <w:pPr>
        <w:tabs>
          <w:tab w:val="num" w:pos="1440"/>
        </w:tabs>
        <w:ind w:left="1440" w:hanging="360"/>
      </w:pPr>
      <w:rPr>
        <w:rFonts w:ascii="Arial" w:hAnsi="Arial" w:cs="Arial" w:hint="default"/>
        <w:b w:val="0"/>
        <w:sz w:val="20"/>
      </w:rPr>
    </w:lvl>
    <w:lvl w:ilvl="3">
      <w:start w:val="1"/>
      <w:numFmt w:val="decimal"/>
      <w:lvlText w:val="%4)"/>
      <w:lvlJc w:val="left"/>
      <w:pPr>
        <w:tabs>
          <w:tab w:val="num" w:pos="1800"/>
        </w:tabs>
        <w:ind w:left="1800" w:hanging="360"/>
      </w:pPr>
      <w:rPr>
        <w:rFonts w:ascii="Arial" w:hAnsi="Arial" w:cs="Arial" w:hint="default"/>
        <w:b w:val="0"/>
        <w:sz w:val="20"/>
      </w:rPr>
    </w:lvl>
    <w:lvl w:ilvl="4">
      <w:start w:val="1"/>
      <w:numFmt w:val="decimal"/>
      <w:lvlText w:val="%5)"/>
      <w:lvlJc w:val="left"/>
      <w:pPr>
        <w:tabs>
          <w:tab w:val="num" w:pos="2160"/>
        </w:tabs>
        <w:ind w:left="2160" w:hanging="360"/>
      </w:pPr>
      <w:rPr>
        <w:rFonts w:ascii="Arial" w:hAnsi="Arial" w:cs="Arial" w:hint="default"/>
        <w:b w:val="0"/>
        <w:sz w:val="20"/>
      </w:rPr>
    </w:lvl>
    <w:lvl w:ilvl="5">
      <w:start w:val="1"/>
      <w:numFmt w:val="decimal"/>
      <w:lvlText w:val="%6)"/>
      <w:lvlJc w:val="left"/>
      <w:pPr>
        <w:tabs>
          <w:tab w:val="num" w:pos="2520"/>
        </w:tabs>
        <w:ind w:left="2520" w:hanging="360"/>
      </w:pPr>
      <w:rPr>
        <w:rFonts w:ascii="Arial" w:hAnsi="Arial" w:cs="Arial" w:hint="default"/>
        <w:b w:val="0"/>
        <w:sz w:val="20"/>
      </w:rPr>
    </w:lvl>
    <w:lvl w:ilvl="6">
      <w:start w:val="1"/>
      <w:numFmt w:val="decimal"/>
      <w:lvlText w:val="%7)"/>
      <w:lvlJc w:val="left"/>
      <w:pPr>
        <w:tabs>
          <w:tab w:val="num" w:pos="2880"/>
        </w:tabs>
        <w:ind w:left="2880" w:hanging="360"/>
      </w:pPr>
      <w:rPr>
        <w:rFonts w:ascii="Arial" w:hAnsi="Arial" w:cs="Arial" w:hint="default"/>
        <w:b w:val="0"/>
        <w:sz w:val="20"/>
      </w:rPr>
    </w:lvl>
    <w:lvl w:ilvl="7">
      <w:start w:val="1"/>
      <w:numFmt w:val="decimal"/>
      <w:lvlText w:val="%8)"/>
      <w:lvlJc w:val="left"/>
      <w:pPr>
        <w:tabs>
          <w:tab w:val="num" w:pos="3240"/>
        </w:tabs>
        <w:ind w:left="3240" w:hanging="360"/>
      </w:pPr>
      <w:rPr>
        <w:rFonts w:ascii="Calibri" w:hAnsi="Calibri" w:cs="Times New Roman" w:hint="default"/>
        <w:b/>
        <w:sz w:val="20"/>
      </w:rPr>
    </w:lvl>
    <w:lvl w:ilvl="8">
      <w:start w:val="1"/>
      <w:numFmt w:val="decimal"/>
      <w:lvlText w:val="%9)"/>
      <w:lvlJc w:val="left"/>
      <w:pPr>
        <w:tabs>
          <w:tab w:val="num" w:pos="3600"/>
        </w:tabs>
        <w:ind w:left="3600" w:hanging="360"/>
      </w:pPr>
      <w:rPr>
        <w:rFonts w:ascii="Calibri" w:hAnsi="Calibri" w:cs="Times New Roman" w:hint="default"/>
        <w:b/>
        <w:sz w:val="20"/>
      </w:rPr>
    </w:lvl>
  </w:abstractNum>
  <w:abstractNum w:abstractNumId="19" w15:restartNumberingAfterBreak="0">
    <w:nsid w:val="1A735E4A"/>
    <w:multiLevelType w:val="hybridMultilevel"/>
    <w:tmpl w:val="033C6A46"/>
    <w:lvl w:ilvl="0" w:tplc="C57A76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0050A01"/>
    <w:multiLevelType w:val="hybridMultilevel"/>
    <w:tmpl w:val="90E4FEEC"/>
    <w:lvl w:ilvl="0" w:tplc="349CBACC">
      <w:start w:val="1"/>
      <w:numFmt w:val="decimal"/>
      <w:lvlText w:val="%1."/>
      <w:lvlJc w:val="left"/>
      <w:pPr>
        <w:ind w:left="730" w:hanging="360"/>
      </w:pPr>
      <w:rPr>
        <w:rFonts w:hint="default"/>
        <w:b w:val="0"/>
        <w:bCs/>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1" w15:restartNumberingAfterBreak="0">
    <w:nsid w:val="21044914"/>
    <w:multiLevelType w:val="hybridMultilevel"/>
    <w:tmpl w:val="72382E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9919F1"/>
    <w:multiLevelType w:val="hybridMultilevel"/>
    <w:tmpl w:val="BD5636F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2D50250"/>
    <w:multiLevelType w:val="hybridMultilevel"/>
    <w:tmpl w:val="F8AC6B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A1642A"/>
    <w:multiLevelType w:val="hybridMultilevel"/>
    <w:tmpl w:val="DA2EAB3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295D05B8"/>
    <w:multiLevelType w:val="hybridMultilevel"/>
    <w:tmpl w:val="84ECD2C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A2C19DF"/>
    <w:multiLevelType w:val="hybridMultilevel"/>
    <w:tmpl w:val="83C23D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ACB5882"/>
    <w:multiLevelType w:val="hybridMultilevel"/>
    <w:tmpl w:val="7E0C19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BB57DDB"/>
    <w:multiLevelType w:val="hybridMultilevel"/>
    <w:tmpl w:val="F8DCDABE"/>
    <w:lvl w:ilvl="0" w:tplc="64F448D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D00F69"/>
    <w:multiLevelType w:val="hybridMultilevel"/>
    <w:tmpl w:val="8780A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B4300C"/>
    <w:multiLevelType w:val="hybridMultilevel"/>
    <w:tmpl w:val="055255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5A14CD"/>
    <w:multiLevelType w:val="hybridMultilevel"/>
    <w:tmpl w:val="616AB6B8"/>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2E802273"/>
    <w:multiLevelType w:val="multilevel"/>
    <w:tmpl w:val="04A0B38A"/>
    <w:lvl w:ilvl="0">
      <w:start w:val="12"/>
      <w:numFmt w:val="decimal"/>
      <w:lvlText w:val="%1)"/>
      <w:lvlJc w:val="left"/>
      <w:pPr>
        <w:tabs>
          <w:tab w:val="num" w:pos="720"/>
        </w:tabs>
        <w:ind w:left="720" w:hanging="360"/>
      </w:pPr>
      <w:rPr>
        <w:rFonts w:ascii="Arial" w:hAnsi="Arial" w:cs="Arial" w:hint="default"/>
        <w:b w:val="0"/>
        <w:sz w:val="22"/>
        <w:szCs w:val="22"/>
      </w:rPr>
    </w:lvl>
    <w:lvl w:ilvl="1">
      <w:start w:val="1"/>
      <w:numFmt w:val="decimal"/>
      <w:lvlText w:val="%2)"/>
      <w:lvlJc w:val="left"/>
      <w:pPr>
        <w:tabs>
          <w:tab w:val="num" w:pos="1080"/>
        </w:tabs>
        <w:ind w:left="1080" w:hanging="360"/>
      </w:pPr>
      <w:rPr>
        <w:rFonts w:ascii="Fira Sans" w:hAnsi="Fira Sans" w:cs="Calibri" w:hint="default"/>
        <w:b w:val="0"/>
        <w:sz w:val="20"/>
        <w:szCs w:val="20"/>
      </w:rPr>
    </w:lvl>
    <w:lvl w:ilvl="2">
      <w:start w:val="6"/>
      <w:numFmt w:val="decimal"/>
      <w:lvlText w:val="%3)"/>
      <w:lvlJc w:val="left"/>
      <w:pPr>
        <w:tabs>
          <w:tab w:val="num" w:pos="1440"/>
        </w:tabs>
        <w:ind w:left="1440" w:hanging="360"/>
      </w:pPr>
      <w:rPr>
        <w:rFonts w:ascii="Arial" w:hAnsi="Arial" w:cs="Arial" w:hint="default"/>
        <w:b w:val="0"/>
        <w:sz w:val="20"/>
      </w:rPr>
    </w:lvl>
    <w:lvl w:ilvl="3">
      <w:start w:val="1"/>
      <w:numFmt w:val="decimal"/>
      <w:lvlText w:val="%4)"/>
      <w:lvlJc w:val="left"/>
      <w:pPr>
        <w:tabs>
          <w:tab w:val="num" w:pos="1800"/>
        </w:tabs>
        <w:ind w:left="1800" w:hanging="360"/>
      </w:pPr>
      <w:rPr>
        <w:rFonts w:ascii="Arial" w:hAnsi="Arial" w:cs="Arial" w:hint="default"/>
        <w:b w:val="0"/>
        <w:sz w:val="20"/>
      </w:rPr>
    </w:lvl>
    <w:lvl w:ilvl="4">
      <w:start w:val="1"/>
      <w:numFmt w:val="decimal"/>
      <w:lvlText w:val="%5)"/>
      <w:lvlJc w:val="left"/>
      <w:pPr>
        <w:tabs>
          <w:tab w:val="num" w:pos="2160"/>
        </w:tabs>
        <w:ind w:left="2160" w:hanging="360"/>
      </w:pPr>
      <w:rPr>
        <w:rFonts w:ascii="Arial" w:hAnsi="Arial" w:cs="Arial" w:hint="default"/>
        <w:b w:val="0"/>
        <w:sz w:val="20"/>
      </w:rPr>
    </w:lvl>
    <w:lvl w:ilvl="5">
      <w:start w:val="1"/>
      <w:numFmt w:val="decimal"/>
      <w:lvlText w:val="%6)"/>
      <w:lvlJc w:val="left"/>
      <w:pPr>
        <w:tabs>
          <w:tab w:val="num" w:pos="2520"/>
        </w:tabs>
        <w:ind w:left="2520" w:hanging="360"/>
      </w:pPr>
      <w:rPr>
        <w:rFonts w:ascii="Arial" w:hAnsi="Arial" w:cs="Arial" w:hint="default"/>
        <w:b w:val="0"/>
        <w:sz w:val="20"/>
      </w:rPr>
    </w:lvl>
    <w:lvl w:ilvl="6">
      <w:start w:val="1"/>
      <w:numFmt w:val="decimal"/>
      <w:lvlText w:val="%7)"/>
      <w:lvlJc w:val="left"/>
      <w:pPr>
        <w:tabs>
          <w:tab w:val="num" w:pos="2880"/>
        </w:tabs>
        <w:ind w:left="2880" w:hanging="360"/>
      </w:pPr>
      <w:rPr>
        <w:rFonts w:ascii="Arial" w:hAnsi="Arial" w:cs="Arial" w:hint="default"/>
        <w:b w:val="0"/>
        <w:sz w:val="20"/>
      </w:rPr>
    </w:lvl>
    <w:lvl w:ilvl="7">
      <w:start w:val="1"/>
      <w:numFmt w:val="decimal"/>
      <w:lvlText w:val="%8)"/>
      <w:lvlJc w:val="left"/>
      <w:pPr>
        <w:tabs>
          <w:tab w:val="num" w:pos="3240"/>
        </w:tabs>
        <w:ind w:left="3240" w:hanging="360"/>
      </w:pPr>
      <w:rPr>
        <w:rFonts w:ascii="Calibri" w:hAnsi="Calibri" w:cs="Times New Roman" w:hint="default"/>
        <w:b/>
        <w:sz w:val="20"/>
      </w:rPr>
    </w:lvl>
    <w:lvl w:ilvl="8">
      <w:start w:val="1"/>
      <w:numFmt w:val="decimal"/>
      <w:lvlText w:val="%9)"/>
      <w:lvlJc w:val="left"/>
      <w:pPr>
        <w:tabs>
          <w:tab w:val="num" w:pos="3600"/>
        </w:tabs>
        <w:ind w:left="3600" w:hanging="360"/>
      </w:pPr>
      <w:rPr>
        <w:rFonts w:ascii="Calibri" w:hAnsi="Calibri" w:cs="Times New Roman" w:hint="default"/>
        <w:b/>
        <w:sz w:val="20"/>
      </w:rPr>
    </w:lvl>
  </w:abstractNum>
  <w:abstractNum w:abstractNumId="33" w15:restartNumberingAfterBreak="0">
    <w:nsid w:val="34735070"/>
    <w:multiLevelType w:val="hybridMultilevel"/>
    <w:tmpl w:val="31BA11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488772D"/>
    <w:multiLevelType w:val="hybridMultilevel"/>
    <w:tmpl w:val="30629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0D3D65"/>
    <w:multiLevelType w:val="hybridMultilevel"/>
    <w:tmpl w:val="09ECF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C656C4"/>
    <w:multiLevelType w:val="hybridMultilevel"/>
    <w:tmpl w:val="BB1CC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5421F3"/>
    <w:multiLevelType w:val="hybridMultilevel"/>
    <w:tmpl w:val="91E8FFE6"/>
    <w:lvl w:ilvl="0" w:tplc="E2FEC3A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E532619"/>
    <w:multiLevelType w:val="hybridMultilevel"/>
    <w:tmpl w:val="3164553C"/>
    <w:lvl w:ilvl="0" w:tplc="059A38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8616BF"/>
    <w:multiLevelType w:val="hybridMultilevel"/>
    <w:tmpl w:val="BFD00F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29E6A9E"/>
    <w:multiLevelType w:val="hybridMultilevel"/>
    <w:tmpl w:val="7F2E6ACE"/>
    <w:lvl w:ilvl="0" w:tplc="0415000F">
      <w:start w:val="1"/>
      <w:numFmt w:val="decimal"/>
      <w:lvlText w:val="%1."/>
      <w:lvlJc w:val="left"/>
      <w:pPr>
        <w:ind w:left="720" w:hanging="360"/>
      </w:pPr>
      <w:rPr>
        <w:rFonts w:hint="default"/>
      </w:rPr>
    </w:lvl>
    <w:lvl w:ilvl="1" w:tplc="ED8CC9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A32067"/>
    <w:multiLevelType w:val="multilevel"/>
    <w:tmpl w:val="B9800A62"/>
    <w:lvl w:ilvl="0">
      <w:start w:val="1"/>
      <w:numFmt w:val="decimal"/>
      <w:lvlText w:val="%1."/>
      <w:lvlJc w:val="left"/>
      <w:pPr>
        <w:ind w:left="360" w:hanging="360"/>
      </w:pPr>
      <w:rPr>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45B1666"/>
    <w:multiLevelType w:val="hybridMultilevel"/>
    <w:tmpl w:val="ADEA7D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4A53F36"/>
    <w:multiLevelType w:val="hybridMultilevel"/>
    <w:tmpl w:val="4118BAF6"/>
    <w:lvl w:ilvl="0" w:tplc="A91E833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4F7094E"/>
    <w:multiLevelType w:val="hybridMultilevel"/>
    <w:tmpl w:val="B4A80E46"/>
    <w:lvl w:ilvl="0" w:tplc="704225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1C0F5E"/>
    <w:multiLevelType w:val="multilevel"/>
    <w:tmpl w:val="68D64DAA"/>
    <w:lvl w:ilvl="0">
      <w:start w:val="1"/>
      <w:numFmt w:val="decimal"/>
      <w:lvlText w:val="%1)"/>
      <w:lvlJc w:val="left"/>
      <w:pPr>
        <w:tabs>
          <w:tab w:val="num" w:pos="510"/>
        </w:tabs>
        <w:ind w:left="510" w:hanging="360"/>
      </w:pPr>
      <w:rPr>
        <w:rFonts w:cs="Times New Roman"/>
      </w:rPr>
    </w:lvl>
    <w:lvl w:ilvl="1">
      <w:start w:val="1"/>
      <w:numFmt w:val="bullet"/>
      <w:lvlText w:val=""/>
      <w:lvlJc w:val="left"/>
      <w:pPr>
        <w:tabs>
          <w:tab w:val="num" w:pos="1230"/>
        </w:tabs>
        <w:ind w:left="1230" w:hanging="360"/>
      </w:pPr>
      <w:rPr>
        <w:rFonts w:ascii="Wingdings 2" w:hAnsi="Wingdings 2"/>
        <w:sz w:val="18"/>
      </w:rPr>
    </w:lvl>
    <w:lvl w:ilvl="2">
      <w:start w:val="1"/>
      <w:numFmt w:val="bullet"/>
      <w:lvlText w:val="■"/>
      <w:lvlJc w:val="left"/>
      <w:pPr>
        <w:tabs>
          <w:tab w:val="num" w:pos="1950"/>
        </w:tabs>
        <w:ind w:left="1950" w:hanging="360"/>
      </w:pPr>
      <w:rPr>
        <w:rFonts w:ascii="StarSymbol" w:eastAsia="Times New Roman"/>
        <w:sz w:val="18"/>
      </w:rPr>
    </w:lvl>
    <w:lvl w:ilvl="3">
      <w:start w:val="1"/>
      <w:numFmt w:val="bullet"/>
      <w:lvlText w:val=""/>
      <w:lvlJc w:val="left"/>
      <w:pPr>
        <w:tabs>
          <w:tab w:val="num" w:pos="2670"/>
        </w:tabs>
        <w:ind w:left="2670" w:hanging="360"/>
      </w:pPr>
      <w:rPr>
        <w:rFonts w:ascii="Wingdings" w:hAnsi="Wingdings"/>
        <w:sz w:val="18"/>
      </w:rPr>
    </w:lvl>
    <w:lvl w:ilvl="4">
      <w:start w:val="1"/>
      <w:numFmt w:val="bullet"/>
      <w:lvlText w:val=""/>
      <w:lvlJc w:val="left"/>
      <w:pPr>
        <w:tabs>
          <w:tab w:val="num" w:pos="3390"/>
        </w:tabs>
        <w:ind w:left="3390" w:hanging="360"/>
      </w:pPr>
      <w:rPr>
        <w:rFonts w:ascii="Wingdings 2" w:hAnsi="Wingdings 2"/>
        <w:sz w:val="18"/>
      </w:rPr>
    </w:lvl>
    <w:lvl w:ilvl="5">
      <w:start w:val="1"/>
      <w:numFmt w:val="bullet"/>
      <w:lvlText w:val="■"/>
      <w:lvlJc w:val="left"/>
      <w:pPr>
        <w:tabs>
          <w:tab w:val="num" w:pos="4110"/>
        </w:tabs>
        <w:ind w:left="4110" w:hanging="360"/>
      </w:pPr>
      <w:rPr>
        <w:rFonts w:ascii="StarSymbol" w:eastAsia="Times New Roman"/>
        <w:sz w:val="18"/>
      </w:rPr>
    </w:lvl>
    <w:lvl w:ilvl="6">
      <w:start w:val="1"/>
      <w:numFmt w:val="bullet"/>
      <w:lvlText w:val=""/>
      <w:lvlJc w:val="left"/>
      <w:pPr>
        <w:tabs>
          <w:tab w:val="num" w:pos="4830"/>
        </w:tabs>
        <w:ind w:left="4830" w:hanging="360"/>
      </w:pPr>
      <w:rPr>
        <w:rFonts w:ascii="Wingdings" w:hAnsi="Wingdings"/>
        <w:sz w:val="18"/>
      </w:rPr>
    </w:lvl>
    <w:lvl w:ilvl="7">
      <w:start w:val="1"/>
      <w:numFmt w:val="bullet"/>
      <w:lvlText w:val=""/>
      <w:lvlJc w:val="left"/>
      <w:pPr>
        <w:tabs>
          <w:tab w:val="num" w:pos="5550"/>
        </w:tabs>
        <w:ind w:left="5550" w:hanging="360"/>
      </w:pPr>
      <w:rPr>
        <w:rFonts w:ascii="Wingdings 2" w:hAnsi="Wingdings 2"/>
        <w:sz w:val="18"/>
      </w:rPr>
    </w:lvl>
    <w:lvl w:ilvl="8">
      <w:start w:val="1"/>
      <w:numFmt w:val="bullet"/>
      <w:lvlText w:val="■"/>
      <w:lvlJc w:val="left"/>
      <w:pPr>
        <w:tabs>
          <w:tab w:val="num" w:pos="6270"/>
        </w:tabs>
        <w:ind w:left="6270" w:hanging="360"/>
      </w:pPr>
      <w:rPr>
        <w:rFonts w:ascii="StarSymbol" w:eastAsia="Times New Roman"/>
        <w:sz w:val="18"/>
      </w:rPr>
    </w:lvl>
  </w:abstractNum>
  <w:abstractNum w:abstractNumId="46" w15:restartNumberingAfterBreak="0">
    <w:nsid w:val="461F5808"/>
    <w:multiLevelType w:val="multilevel"/>
    <w:tmpl w:val="DBC82BEE"/>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15:restartNumberingAfterBreak="0">
    <w:nsid w:val="4C603497"/>
    <w:multiLevelType w:val="hybridMultilevel"/>
    <w:tmpl w:val="AB30C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40295C"/>
    <w:multiLevelType w:val="hybridMultilevel"/>
    <w:tmpl w:val="84ECD2C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DB70F07"/>
    <w:multiLevelType w:val="hybridMultilevel"/>
    <w:tmpl w:val="75A0FF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DDB58BD"/>
    <w:multiLevelType w:val="hybridMultilevel"/>
    <w:tmpl w:val="58C4D2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9F3475"/>
    <w:multiLevelType w:val="hybridMultilevel"/>
    <w:tmpl w:val="F4920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3F5E3D"/>
    <w:multiLevelType w:val="hybridMultilevel"/>
    <w:tmpl w:val="9684B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767B5A"/>
    <w:multiLevelType w:val="singleLevel"/>
    <w:tmpl w:val="01767B90"/>
    <w:lvl w:ilvl="0">
      <w:start w:val="1"/>
      <w:numFmt w:val="lowerLetter"/>
      <w:lvlText w:val="%1) "/>
      <w:legacy w:legacy="1" w:legacySpace="0" w:legacyIndent="283"/>
      <w:lvlJc w:val="left"/>
      <w:pPr>
        <w:ind w:left="992" w:hanging="283"/>
      </w:pPr>
      <w:rPr>
        <w:b w:val="0"/>
        <w:i w:val="0"/>
        <w:sz w:val="20"/>
        <w:szCs w:val="20"/>
      </w:rPr>
    </w:lvl>
  </w:abstractNum>
  <w:abstractNum w:abstractNumId="54" w15:restartNumberingAfterBreak="0">
    <w:nsid w:val="652C1448"/>
    <w:multiLevelType w:val="multilevel"/>
    <w:tmpl w:val="0C543374"/>
    <w:lvl w:ilvl="0">
      <w:start w:val="1"/>
      <w:numFmt w:val="decimal"/>
      <w:lvlText w:val="%1."/>
      <w:lvlJc w:val="left"/>
      <w:pPr>
        <w:tabs>
          <w:tab w:val="num" w:pos="0"/>
        </w:tabs>
        <w:ind w:left="283" w:hanging="283"/>
      </w:pPr>
      <w:rPr>
        <w:rFonts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5"/>
      <w:numFmt w:val="decimal"/>
      <w:lvlText w:val="%5."/>
      <w:lvlJc w:val="left"/>
      <w:pPr>
        <w:tabs>
          <w:tab w:val="num" w:pos="2160"/>
        </w:tabs>
        <w:ind w:left="2160" w:hanging="360"/>
      </w:pPr>
      <w:rPr>
        <w:rFonts w:ascii="Arial" w:hAnsi="Arial" w:cs="Arial"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55" w15:restartNumberingAfterBreak="0">
    <w:nsid w:val="66006AE7"/>
    <w:multiLevelType w:val="hybridMultilevel"/>
    <w:tmpl w:val="011A8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A060E4"/>
    <w:multiLevelType w:val="hybridMultilevel"/>
    <w:tmpl w:val="9D728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90073FC"/>
    <w:multiLevelType w:val="hybridMultilevel"/>
    <w:tmpl w:val="B1AEFB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69E66B7A"/>
    <w:multiLevelType w:val="hybridMultilevel"/>
    <w:tmpl w:val="F656C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9261DB"/>
    <w:multiLevelType w:val="hybridMultilevel"/>
    <w:tmpl w:val="33A4A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E24A60"/>
    <w:multiLevelType w:val="hybridMultilevel"/>
    <w:tmpl w:val="3E440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7E71B7"/>
    <w:multiLevelType w:val="hybridMultilevel"/>
    <w:tmpl w:val="3B3A9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D15652"/>
    <w:multiLevelType w:val="hybridMultilevel"/>
    <w:tmpl w:val="5D0277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313611A"/>
    <w:multiLevelType w:val="hybridMultilevel"/>
    <w:tmpl w:val="7DF6B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5835F1"/>
    <w:multiLevelType w:val="hybridMultilevel"/>
    <w:tmpl w:val="34D089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BE3B87"/>
    <w:multiLevelType w:val="hybridMultilevel"/>
    <w:tmpl w:val="E0D85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237998"/>
    <w:multiLevelType w:val="hybridMultilevel"/>
    <w:tmpl w:val="402E9D1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15:restartNumberingAfterBreak="0">
    <w:nsid w:val="7B1B018A"/>
    <w:multiLevelType w:val="hybridMultilevel"/>
    <w:tmpl w:val="0A04759A"/>
    <w:lvl w:ilvl="0" w:tplc="97340EA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C993D86"/>
    <w:multiLevelType w:val="hybridMultilevel"/>
    <w:tmpl w:val="0A84AC1C"/>
    <w:lvl w:ilvl="0" w:tplc="40021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FA3A61"/>
    <w:multiLevelType w:val="hybridMultilevel"/>
    <w:tmpl w:val="D14ABF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E474142"/>
    <w:multiLevelType w:val="hybridMultilevel"/>
    <w:tmpl w:val="BC163F60"/>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1" w15:restartNumberingAfterBreak="0">
    <w:nsid w:val="7F704E6A"/>
    <w:multiLevelType w:val="hybridMultilevel"/>
    <w:tmpl w:val="F25C40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4680646">
    <w:abstractNumId w:val="43"/>
  </w:num>
  <w:num w:numId="2" w16cid:durableId="1130829476">
    <w:abstractNumId w:val="42"/>
  </w:num>
  <w:num w:numId="3" w16cid:durableId="434054445">
    <w:abstractNumId w:val="37"/>
  </w:num>
  <w:num w:numId="4" w16cid:durableId="31347014">
    <w:abstractNumId w:val="58"/>
  </w:num>
  <w:num w:numId="5" w16cid:durableId="1041131261">
    <w:abstractNumId w:val="17"/>
  </w:num>
  <w:num w:numId="6" w16cid:durableId="1299990207">
    <w:abstractNumId w:val="10"/>
  </w:num>
  <w:num w:numId="7" w16cid:durableId="162012636">
    <w:abstractNumId w:val="27"/>
  </w:num>
  <w:num w:numId="8" w16cid:durableId="624848521">
    <w:abstractNumId w:val="34"/>
  </w:num>
  <w:num w:numId="9" w16cid:durableId="1998143317">
    <w:abstractNumId w:val="38"/>
  </w:num>
  <w:num w:numId="10" w16cid:durableId="152793506">
    <w:abstractNumId w:val="40"/>
  </w:num>
  <w:num w:numId="11" w16cid:durableId="698121019">
    <w:abstractNumId w:val="16"/>
  </w:num>
  <w:num w:numId="12" w16cid:durableId="376855583">
    <w:abstractNumId w:val="68"/>
  </w:num>
  <w:num w:numId="13" w16cid:durableId="607082760">
    <w:abstractNumId w:val="60"/>
  </w:num>
  <w:num w:numId="14" w16cid:durableId="133453860">
    <w:abstractNumId w:val="28"/>
  </w:num>
  <w:num w:numId="15" w16cid:durableId="1450390869">
    <w:abstractNumId w:val="50"/>
  </w:num>
  <w:num w:numId="16" w16cid:durableId="1944416112">
    <w:abstractNumId w:val="14"/>
  </w:num>
  <w:num w:numId="17" w16cid:durableId="1982685325">
    <w:abstractNumId w:val="13"/>
  </w:num>
  <w:num w:numId="18" w16cid:durableId="1339960524">
    <w:abstractNumId w:val="44"/>
  </w:num>
  <w:num w:numId="19" w16cid:durableId="241988768">
    <w:abstractNumId w:val="8"/>
  </w:num>
  <w:num w:numId="20" w16cid:durableId="650213163">
    <w:abstractNumId w:val="35"/>
  </w:num>
  <w:num w:numId="21" w16cid:durableId="1164011728">
    <w:abstractNumId w:val="20"/>
  </w:num>
  <w:num w:numId="22" w16cid:durableId="440296328">
    <w:abstractNumId w:val="59"/>
  </w:num>
  <w:num w:numId="23" w16cid:durableId="1721127367">
    <w:abstractNumId w:val="63"/>
  </w:num>
  <w:num w:numId="24" w16cid:durableId="1562788291">
    <w:abstractNumId w:val="30"/>
  </w:num>
  <w:num w:numId="25" w16cid:durableId="210847113">
    <w:abstractNumId w:val="29"/>
  </w:num>
  <w:num w:numId="26" w16cid:durableId="2068988388">
    <w:abstractNumId w:val="65"/>
  </w:num>
  <w:num w:numId="27" w16cid:durableId="985934064">
    <w:abstractNumId w:val="61"/>
  </w:num>
  <w:num w:numId="28" w16cid:durableId="2072458234">
    <w:abstractNumId w:val="36"/>
  </w:num>
  <w:num w:numId="29" w16cid:durableId="945623894">
    <w:abstractNumId w:val="19"/>
  </w:num>
  <w:num w:numId="30" w16cid:durableId="1116757360">
    <w:abstractNumId w:val="0"/>
  </w:num>
  <w:num w:numId="31" w16cid:durableId="2068255604">
    <w:abstractNumId w:val="1"/>
  </w:num>
  <w:num w:numId="32" w16cid:durableId="980689932">
    <w:abstractNumId w:val="46"/>
  </w:num>
  <w:num w:numId="33" w16cid:durableId="815681914">
    <w:abstractNumId w:val="45"/>
  </w:num>
  <w:num w:numId="34" w16cid:durableId="765880398">
    <w:abstractNumId w:val="12"/>
  </w:num>
  <w:num w:numId="35" w16cid:durableId="449471239">
    <w:abstractNumId w:val="69"/>
  </w:num>
  <w:num w:numId="36" w16cid:durableId="1762525406">
    <w:abstractNumId w:val="31"/>
  </w:num>
  <w:num w:numId="37" w16cid:durableId="297994829">
    <w:abstractNumId w:val="33"/>
  </w:num>
  <w:num w:numId="38" w16cid:durableId="2076275029">
    <w:abstractNumId w:val="49"/>
  </w:num>
  <w:num w:numId="39" w16cid:durableId="877858175">
    <w:abstractNumId w:val="67"/>
  </w:num>
  <w:num w:numId="40" w16cid:durableId="1484078874">
    <w:abstractNumId w:val="64"/>
  </w:num>
  <w:num w:numId="41" w16cid:durableId="1316567940">
    <w:abstractNumId w:val="53"/>
  </w:num>
  <w:num w:numId="42" w16cid:durableId="577600093">
    <w:abstractNumId w:val="39"/>
  </w:num>
  <w:num w:numId="43" w16cid:durableId="1530606750">
    <w:abstractNumId w:val="32"/>
  </w:num>
  <w:num w:numId="44" w16cid:durableId="1690988577">
    <w:abstractNumId w:val="54"/>
  </w:num>
  <w:num w:numId="45" w16cid:durableId="357783561">
    <w:abstractNumId w:val="18"/>
  </w:num>
  <w:num w:numId="46" w16cid:durableId="748430864">
    <w:abstractNumId w:val="7"/>
  </w:num>
  <w:num w:numId="47" w16cid:durableId="1200168442">
    <w:abstractNumId w:val="62"/>
  </w:num>
  <w:num w:numId="48" w16cid:durableId="1614358195">
    <w:abstractNumId w:val="5"/>
  </w:num>
  <w:num w:numId="49" w16cid:durableId="869949074">
    <w:abstractNumId w:val="26"/>
  </w:num>
  <w:num w:numId="50" w16cid:durableId="1820733880">
    <w:abstractNumId w:val="21"/>
  </w:num>
  <w:num w:numId="51" w16cid:durableId="1426806905">
    <w:abstractNumId w:val="23"/>
  </w:num>
  <w:num w:numId="52" w16cid:durableId="263616810">
    <w:abstractNumId w:val="11"/>
  </w:num>
  <w:num w:numId="53" w16cid:durableId="1005716764">
    <w:abstractNumId w:val="9"/>
  </w:num>
  <w:num w:numId="54" w16cid:durableId="963002350">
    <w:abstractNumId w:val="41"/>
  </w:num>
  <w:num w:numId="55" w16cid:durableId="2062096523">
    <w:abstractNumId w:val="70"/>
  </w:num>
  <w:num w:numId="56" w16cid:durableId="2117480216">
    <w:abstractNumId w:val="47"/>
  </w:num>
  <w:num w:numId="57" w16cid:durableId="1849321096">
    <w:abstractNumId w:val="55"/>
  </w:num>
  <w:num w:numId="58" w16cid:durableId="1540777251">
    <w:abstractNumId w:val="56"/>
  </w:num>
  <w:num w:numId="59" w16cid:durableId="1023704342">
    <w:abstractNumId w:val="48"/>
  </w:num>
  <w:num w:numId="60" w16cid:durableId="194082687">
    <w:abstractNumId w:val="57"/>
  </w:num>
  <w:num w:numId="61" w16cid:durableId="808010893">
    <w:abstractNumId w:val="52"/>
  </w:num>
  <w:num w:numId="62" w16cid:durableId="1913540541">
    <w:abstractNumId w:val="6"/>
  </w:num>
  <w:num w:numId="63" w16cid:durableId="2095468419">
    <w:abstractNumId w:val="22"/>
  </w:num>
  <w:num w:numId="64" w16cid:durableId="1153253160">
    <w:abstractNumId w:val="4"/>
  </w:num>
  <w:num w:numId="65" w16cid:durableId="627470872">
    <w:abstractNumId w:val="2"/>
  </w:num>
  <w:num w:numId="66" w16cid:durableId="1683118227">
    <w:abstractNumId w:val="71"/>
  </w:num>
  <w:num w:numId="67" w16cid:durableId="286592760">
    <w:abstractNumId w:val="66"/>
  </w:num>
  <w:num w:numId="68" w16cid:durableId="579605918">
    <w:abstractNumId w:val="25"/>
  </w:num>
  <w:num w:numId="69" w16cid:durableId="798037095">
    <w:abstractNumId w:val="51"/>
  </w:num>
  <w:num w:numId="70" w16cid:durableId="619193461">
    <w:abstractNumId w:val="24"/>
  </w:num>
  <w:num w:numId="71" w16cid:durableId="368455696">
    <w:abstractNumId w:val="1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097"/>
    <w:rsid w:val="00003145"/>
    <w:rsid w:val="00004544"/>
    <w:rsid w:val="00010001"/>
    <w:rsid w:val="000111CE"/>
    <w:rsid w:val="0001173A"/>
    <w:rsid w:val="00013F0F"/>
    <w:rsid w:val="00016943"/>
    <w:rsid w:val="00017087"/>
    <w:rsid w:val="000170B9"/>
    <w:rsid w:val="00022049"/>
    <w:rsid w:val="0003002D"/>
    <w:rsid w:val="00034B30"/>
    <w:rsid w:val="00037F4F"/>
    <w:rsid w:val="000428E4"/>
    <w:rsid w:val="00044B04"/>
    <w:rsid w:val="000453AB"/>
    <w:rsid w:val="00047D91"/>
    <w:rsid w:val="00050799"/>
    <w:rsid w:val="00051A9E"/>
    <w:rsid w:val="00052737"/>
    <w:rsid w:val="00054379"/>
    <w:rsid w:val="00055A30"/>
    <w:rsid w:val="00061298"/>
    <w:rsid w:val="00061A4C"/>
    <w:rsid w:val="00063A33"/>
    <w:rsid w:val="00065B8D"/>
    <w:rsid w:val="00065D8E"/>
    <w:rsid w:val="00070FEB"/>
    <w:rsid w:val="00071B35"/>
    <w:rsid w:val="000720D7"/>
    <w:rsid w:val="00072A10"/>
    <w:rsid w:val="00075D28"/>
    <w:rsid w:val="00076666"/>
    <w:rsid w:val="00086250"/>
    <w:rsid w:val="00086CE4"/>
    <w:rsid w:val="00090893"/>
    <w:rsid w:val="000953E5"/>
    <w:rsid w:val="00097618"/>
    <w:rsid w:val="000A0456"/>
    <w:rsid w:val="000B0F86"/>
    <w:rsid w:val="000B37AE"/>
    <w:rsid w:val="000C4E5D"/>
    <w:rsid w:val="000C6237"/>
    <w:rsid w:val="000D2451"/>
    <w:rsid w:val="000D5078"/>
    <w:rsid w:val="000D7F2F"/>
    <w:rsid w:val="000E1388"/>
    <w:rsid w:val="000E2DDE"/>
    <w:rsid w:val="000F3D23"/>
    <w:rsid w:val="000F4D63"/>
    <w:rsid w:val="00110660"/>
    <w:rsid w:val="001111D4"/>
    <w:rsid w:val="00121887"/>
    <w:rsid w:val="001231ED"/>
    <w:rsid w:val="001233D0"/>
    <w:rsid w:val="00123A9C"/>
    <w:rsid w:val="001250DD"/>
    <w:rsid w:val="0013660D"/>
    <w:rsid w:val="00137844"/>
    <w:rsid w:val="001450B5"/>
    <w:rsid w:val="00146D2E"/>
    <w:rsid w:val="0015007F"/>
    <w:rsid w:val="0015008F"/>
    <w:rsid w:val="001544E4"/>
    <w:rsid w:val="00157F77"/>
    <w:rsid w:val="00162596"/>
    <w:rsid w:val="001664F5"/>
    <w:rsid w:val="00166CA0"/>
    <w:rsid w:val="00170750"/>
    <w:rsid w:val="00173874"/>
    <w:rsid w:val="00174E20"/>
    <w:rsid w:val="0017710A"/>
    <w:rsid w:val="0019422F"/>
    <w:rsid w:val="00195FB3"/>
    <w:rsid w:val="00196DC5"/>
    <w:rsid w:val="0019736E"/>
    <w:rsid w:val="001975B2"/>
    <w:rsid w:val="001A00DF"/>
    <w:rsid w:val="001A2656"/>
    <w:rsid w:val="001A332C"/>
    <w:rsid w:val="001A37DF"/>
    <w:rsid w:val="001B05E6"/>
    <w:rsid w:val="001B32D1"/>
    <w:rsid w:val="001B3BCE"/>
    <w:rsid w:val="001B5284"/>
    <w:rsid w:val="001C0587"/>
    <w:rsid w:val="001C1DAC"/>
    <w:rsid w:val="001C4933"/>
    <w:rsid w:val="001C6605"/>
    <w:rsid w:val="001C728A"/>
    <w:rsid w:val="001D0D2C"/>
    <w:rsid w:val="001D3ECB"/>
    <w:rsid w:val="001D57DB"/>
    <w:rsid w:val="001D716B"/>
    <w:rsid w:val="001E3BE7"/>
    <w:rsid w:val="001E695C"/>
    <w:rsid w:val="001E7673"/>
    <w:rsid w:val="001F48C0"/>
    <w:rsid w:val="00205C71"/>
    <w:rsid w:val="00206CDD"/>
    <w:rsid w:val="00207507"/>
    <w:rsid w:val="002100C9"/>
    <w:rsid w:val="00211ACB"/>
    <w:rsid w:val="00212E12"/>
    <w:rsid w:val="002134C4"/>
    <w:rsid w:val="0022034F"/>
    <w:rsid w:val="00220DA6"/>
    <w:rsid w:val="0022798D"/>
    <w:rsid w:val="00231FBA"/>
    <w:rsid w:val="00233165"/>
    <w:rsid w:val="00234179"/>
    <w:rsid w:val="00245914"/>
    <w:rsid w:val="00246FD3"/>
    <w:rsid w:val="0024745B"/>
    <w:rsid w:val="002476A8"/>
    <w:rsid w:val="00255CE1"/>
    <w:rsid w:val="002579B2"/>
    <w:rsid w:val="0026188E"/>
    <w:rsid w:val="00262584"/>
    <w:rsid w:val="002639FD"/>
    <w:rsid w:val="00267340"/>
    <w:rsid w:val="002678CC"/>
    <w:rsid w:val="00274462"/>
    <w:rsid w:val="002771C2"/>
    <w:rsid w:val="00282021"/>
    <w:rsid w:val="00282382"/>
    <w:rsid w:val="00283B84"/>
    <w:rsid w:val="00285594"/>
    <w:rsid w:val="002A1246"/>
    <w:rsid w:val="002A3D60"/>
    <w:rsid w:val="002A4725"/>
    <w:rsid w:val="002A797B"/>
    <w:rsid w:val="002B16B1"/>
    <w:rsid w:val="002B5B0B"/>
    <w:rsid w:val="002C2337"/>
    <w:rsid w:val="002C384A"/>
    <w:rsid w:val="002C42A9"/>
    <w:rsid w:val="002D1B2F"/>
    <w:rsid w:val="002D2AEB"/>
    <w:rsid w:val="002D4914"/>
    <w:rsid w:val="002D5639"/>
    <w:rsid w:val="002E59C1"/>
    <w:rsid w:val="00304F03"/>
    <w:rsid w:val="00310B72"/>
    <w:rsid w:val="0031318C"/>
    <w:rsid w:val="00313328"/>
    <w:rsid w:val="00320166"/>
    <w:rsid w:val="003242D3"/>
    <w:rsid w:val="003253DE"/>
    <w:rsid w:val="00327DB5"/>
    <w:rsid w:val="0033181D"/>
    <w:rsid w:val="003326DF"/>
    <w:rsid w:val="003377FB"/>
    <w:rsid w:val="00342221"/>
    <w:rsid w:val="00343C15"/>
    <w:rsid w:val="003448FA"/>
    <w:rsid w:val="00352B34"/>
    <w:rsid w:val="00353833"/>
    <w:rsid w:val="003732CF"/>
    <w:rsid w:val="00374EA7"/>
    <w:rsid w:val="00376359"/>
    <w:rsid w:val="003803CC"/>
    <w:rsid w:val="00382BED"/>
    <w:rsid w:val="0038468A"/>
    <w:rsid w:val="00385455"/>
    <w:rsid w:val="003929D5"/>
    <w:rsid w:val="00393F7E"/>
    <w:rsid w:val="003963CD"/>
    <w:rsid w:val="003B1545"/>
    <w:rsid w:val="003B42F8"/>
    <w:rsid w:val="003B5752"/>
    <w:rsid w:val="003B6BCB"/>
    <w:rsid w:val="003B7E72"/>
    <w:rsid w:val="003C0FA3"/>
    <w:rsid w:val="003D6E96"/>
    <w:rsid w:val="003E00A6"/>
    <w:rsid w:val="003E1AAE"/>
    <w:rsid w:val="003E268F"/>
    <w:rsid w:val="003E526C"/>
    <w:rsid w:val="003E5755"/>
    <w:rsid w:val="003E6E64"/>
    <w:rsid w:val="003F441B"/>
    <w:rsid w:val="003F5DE3"/>
    <w:rsid w:val="004073D8"/>
    <w:rsid w:val="00411F44"/>
    <w:rsid w:val="0042332B"/>
    <w:rsid w:val="00424097"/>
    <w:rsid w:val="004245F2"/>
    <w:rsid w:val="004256D6"/>
    <w:rsid w:val="0043232D"/>
    <w:rsid w:val="00434A37"/>
    <w:rsid w:val="004354E5"/>
    <w:rsid w:val="00436079"/>
    <w:rsid w:val="00436906"/>
    <w:rsid w:val="00436A00"/>
    <w:rsid w:val="004377EF"/>
    <w:rsid w:val="004408C5"/>
    <w:rsid w:val="00440DA7"/>
    <w:rsid w:val="004459FF"/>
    <w:rsid w:val="004466B0"/>
    <w:rsid w:val="00452242"/>
    <w:rsid w:val="0045406D"/>
    <w:rsid w:val="00454530"/>
    <w:rsid w:val="004556C5"/>
    <w:rsid w:val="00464DFF"/>
    <w:rsid w:val="0046628A"/>
    <w:rsid w:val="004667E9"/>
    <w:rsid w:val="0047501C"/>
    <w:rsid w:val="0047641B"/>
    <w:rsid w:val="0047768D"/>
    <w:rsid w:val="00486045"/>
    <w:rsid w:val="00487E2C"/>
    <w:rsid w:val="00497BF9"/>
    <w:rsid w:val="004A5204"/>
    <w:rsid w:val="004A632F"/>
    <w:rsid w:val="004A74FB"/>
    <w:rsid w:val="004B3416"/>
    <w:rsid w:val="004B790E"/>
    <w:rsid w:val="004C1E15"/>
    <w:rsid w:val="004C3410"/>
    <w:rsid w:val="004C6546"/>
    <w:rsid w:val="004C6FEC"/>
    <w:rsid w:val="004D37E4"/>
    <w:rsid w:val="004E2A0E"/>
    <w:rsid w:val="004E4332"/>
    <w:rsid w:val="004F3E7F"/>
    <w:rsid w:val="004F452C"/>
    <w:rsid w:val="004F59C1"/>
    <w:rsid w:val="00501628"/>
    <w:rsid w:val="0050530B"/>
    <w:rsid w:val="005055C4"/>
    <w:rsid w:val="00516E60"/>
    <w:rsid w:val="00517C60"/>
    <w:rsid w:val="00521F70"/>
    <w:rsid w:val="00530468"/>
    <w:rsid w:val="00532F83"/>
    <w:rsid w:val="0053702E"/>
    <w:rsid w:val="00537FF8"/>
    <w:rsid w:val="005453B6"/>
    <w:rsid w:val="005501EC"/>
    <w:rsid w:val="0055391C"/>
    <w:rsid w:val="00556871"/>
    <w:rsid w:val="00560FDE"/>
    <w:rsid w:val="005626E5"/>
    <w:rsid w:val="00566212"/>
    <w:rsid w:val="005667C1"/>
    <w:rsid w:val="00572E05"/>
    <w:rsid w:val="00573043"/>
    <w:rsid w:val="00574CE8"/>
    <w:rsid w:val="00575F36"/>
    <w:rsid w:val="00577914"/>
    <w:rsid w:val="00577ACB"/>
    <w:rsid w:val="005837D8"/>
    <w:rsid w:val="00591DBD"/>
    <w:rsid w:val="00595278"/>
    <w:rsid w:val="00595632"/>
    <w:rsid w:val="005A00F5"/>
    <w:rsid w:val="005A63CD"/>
    <w:rsid w:val="005A7D16"/>
    <w:rsid w:val="005B3025"/>
    <w:rsid w:val="005C22C0"/>
    <w:rsid w:val="005D583A"/>
    <w:rsid w:val="005E4035"/>
    <w:rsid w:val="005E5A67"/>
    <w:rsid w:val="005F3AC7"/>
    <w:rsid w:val="005F4EDD"/>
    <w:rsid w:val="00602209"/>
    <w:rsid w:val="00604010"/>
    <w:rsid w:val="00605482"/>
    <w:rsid w:val="00615385"/>
    <w:rsid w:val="006165EA"/>
    <w:rsid w:val="00620F64"/>
    <w:rsid w:val="006212D0"/>
    <w:rsid w:val="00622276"/>
    <w:rsid w:val="0062418D"/>
    <w:rsid w:val="00625DE6"/>
    <w:rsid w:val="00626C9C"/>
    <w:rsid w:val="00627497"/>
    <w:rsid w:val="00630C44"/>
    <w:rsid w:val="00632DE8"/>
    <w:rsid w:val="00636BBA"/>
    <w:rsid w:val="00636CBC"/>
    <w:rsid w:val="0063742E"/>
    <w:rsid w:val="006423C6"/>
    <w:rsid w:val="00654D0B"/>
    <w:rsid w:val="006563FB"/>
    <w:rsid w:val="00657881"/>
    <w:rsid w:val="00657F94"/>
    <w:rsid w:val="006614FB"/>
    <w:rsid w:val="0066329B"/>
    <w:rsid w:val="0067197C"/>
    <w:rsid w:val="0067792C"/>
    <w:rsid w:val="00677A33"/>
    <w:rsid w:val="00681E2B"/>
    <w:rsid w:val="006829EC"/>
    <w:rsid w:val="006840F4"/>
    <w:rsid w:val="0069220D"/>
    <w:rsid w:val="00693D70"/>
    <w:rsid w:val="006A0618"/>
    <w:rsid w:val="006A43DB"/>
    <w:rsid w:val="006A4CBE"/>
    <w:rsid w:val="006A5893"/>
    <w:rsid w:val="006A5A03"/>
    <w:rsid w:val="006B11C7"/>
    <w:rsid w:val="006B4C77"/>
    <w:rsid w:val="006B7A36"/>
    <w:rsid w:val="006C270D"/>
    <w:rsid w:val="006C63EE"/>
    <w:rsid w:val="006E6EE2"/>
    <w:rsid w:val="006F592D"/>
    <w:rsid w:val="006F666A"/>
    <w:rsid w:val="007011D7"/>
    <w:rsid w:val="007032B1"/>
    <w:rsid w:val="007053BC"/>
    <w:rsid w:val="00705F46"/>
    <w:rsid w:val="00706687"/>
    <w:rsid w:val="007103DA"/>
    <w:rsid w:val="00714DCB"/>
    <w:rsid w:val="00715155"/>
    <w:rsid w:val="007159A7"/>
    <w:rsid w:val="00715BA3"/>
    <w:rsid w:val="00720407"/>
    <w:rsid w:val="00730FAD"/>
    <w:rsid w:val="00734284"/>
    <w:rsid w:val="007365BC"/>
    <w:rsid w:val="00737DCB"/>
    <w:rsid w:val="007447B4"/>
    <w:rsid w:val="00744861"/>
    <w:rsid w:val="00751339"/>
    <w:rsid w:val="00753630"/>
    <w:rsid w:val="00755CC5"/>
    <w:rsid w:val="0076333E"/>
    <w:rsid w:val="00767D76"/>
    <w:rsid w:val="0077084D"/>
    <w:rsid w:val="007718E8"/>
    <w:rsid w:val="00772658"/>
    <w:rsid w:val="00780EB5"/>
    <w:rsid w:val="00781D75"/>
    <w:rsid w:val="007849D7"/>
    <w:rsid w:val="00784A9F"/>
    <w:rsid w:val="00786F5B"/>
    <w:rsid w:val="00787AFE"/>
    <w:rsid w:val="00790571"/>
    <w:rsid w:val="007979E9"/>
    <w:rsid w:val="007A2007"/>
    <w:rsid w:val="007A25D2"/>
    <w:rsid w:val="007A2A3F"/>
    <w:rsid w:val="007A4EEB"/>
    <w:rsid w:val="007A7F5C"/>
    <w:rsid w:val="007B390B"/>
    <w:rsid w:val="007B46D3"/>
    <w:rsid w:val="007B4CA5"/>
    <w:rsid w:val="007B56F4"/>
    <w:rsid w:val="007B7BCA"/>
    <w:rsid w:val="007C0789"/>
    <w:rsid w:val="007C52C3"/>
    <w:rsid w:val="007D0000"/>
    <w:rsid w:val="007D1579"/>
    <w:rsid w:val="007E35CB"/>
    <w:rsid w:val="007E5733"/>
    <w:rsid w:val="007F1A7C"/>
    <w:rsid w:val="007F5208"/>
    <w:rsid w:val="007F54CF"/>
    <w:rsid w:val="007F7D36"/>
    <w:rsid w:val="0080123B"/>
    <w:rsid w:val="0080547B"/>
    <w:rsid w:val="00807CD2"/>
    <w:rsid w:val="0081052D"/>
    <w:rsid w:val="00816C84"/>
    <w:rsid w:val="008310CE"/>
    <w:rsid w:val="0083268A"/>
    <w:rsid w:val="00835ABF"/>
    <w:rsid w:val="00835D91"/>
    <w:rsid w:val="00844887"/>
    <w:rsid w:val="00850323"/>
    <w:rsid w:val="008503BF"/>
    <w:rsid w:val="00850B0A"/>
    <w:rsid w:val="00853D7A"/>
    <w:rsid w:val="00856B64"/>
    <w:rsid w:val="008622FF"/>
    <w:rsid w:val="00864A54"/>
    <w:rsid w:val="00864B10"/>
    <w:rsid w:val="008658AF"/>
    <w:rsid w:val="008713AB"/>
    <w:rsid w:val="00872454"/>
    <w:rsid w:val="0087438A"/>
    <w:rsid w:val="00876E7C"/>
    <w:rsid w:val="00880A45"/>
    <w:rsid w:val="00883A1B"/>
    <w:rsid w:val="00886CF5"/>
    <w:rsid w:val="00887674"/>
    <w:rsid w:val="008A309F"/>
    <w:rsid w:val="008A423B"/>
    <w:rsid w:val="008A43FA"/>
    <w:rsid w:val="008A56BE"/>
    <w:rsid w:val="008A5B70"/>
    <w:rsid w:val="008B2815"/>
    <w:rsid w:val="008B2897"/>
    <w:rsid w:val="008B3BE9"/>
    <w:rsid w:val="008B4135"/>
    <w:rsid w:val="008C49DD"/>
    <w:rsid w:val="008C7BA9"/>
    <w:rsid w:val="008C7D33"/>
    <w:rsid w:val="008D06EF"/>
    <w:rsid w:val="008D125A"/>
    <w:rsid w:val="008D2FB1"/>
    <w:rsid w:val="008D76A0"/>
    <w:rsid w:val="008D7CF4"/>
    <w:rsid w:val="008E0236"/>
    <w:rsid w:val="008E375C"/>
    <w:rsid w:val="008E769C"/>
    <w:rsid w:val="008E7D76"/>
    <w:rsid w:val="008F1167"/>
    <w:rsid w:val="008F5635"/>
    <w:rsid w:val="008F6FE0"/>
    <w:rsid w:val="008F7CB2"/>
    <w:rsid w:val="009030AB"/>
    <w:rsid w:val="009030B8"/>
    <w:rsid w:val="009030E1"/>
    <w:rsid w:val="00907C0E"/>
    <w:rsid w:val="009152BC"/>
    <w:rsid w:val="0091610F"/>
    <w:rsid w:val="00916518"/>
    <w:rsid w:val="009170A2"/>
    <w:rsid w:val="00925AF0"/>
    <w:rsid w:val="009356A1"/>
    <w:rsid w:val="009505C9"/>
    <w:rsid w:val="00950D4B"/>
    <w:rsid w:val="009559D7"/>
    <w:rsid w:val="00955EE6"/>
    <w:rsid w:val="0095737E"/>
    <w:rsid w:val="009624DB"/>
    <w:rsid w:val="00962EE1"/>
    <w:rsid w:val="00964981"/>
    <w:rsid w:val="00965C6E"/>
    <w:rsid w:val="009816DC"/>
    <w:rsid w:val="0098731D"/>
    <w:rsid w:val="009955B1"/>
    <w:rsid w:val="009A0FF8"/>
    <w:rsid w:val="009A221E"/>
    <w:rsid w:val="009A3037"/>
    <w:rsid w:val="009B2580"/>
    <w:rsid w:val="009B2D73"/>
    <w:rsid w:val="009B35C8"/>
    <w:rsid w:val="009C2C28"/>
    <w:rsid w:val="009C3A14"/>
    <w:rsid w:val="009C7E23"/>
    <w:rsid w:val="009D0DF5"/>
    <w:rsid w:val="009D5BBE"/>
    <w:rsid w:val="009E4836"/>
    <w:rsid w:val="009E6EC0"/>
    <w:rsid w:val="009E7E9F"/>
    <w:rsid w:val="009F0DEA"/>
    <w:rsid w:val="009F3F01"/>
    <w:rsid w:val="009F5040"/>
    <w:rsid w:val="00A04B52"/>
    <w:rsid w:val="00A07819"/>
    <w:rsid w:val="00A11F2C"/>
    <w:rsid w:val="00A1554F"/>
    <w:rsid w:val="00A25717"/>
    <w:rsid w:val="00A2719A"/>
    <w:rsid w:val="00A31786"/>
    <w:rsid w:val="00A33BFB"/>
    <w:rsid w:val="00A37220"/>
    <w:rsid w:val="00A40415"/>
    <w:rsid w:val="00A44853"/>
    <w:rsid w:val="00A47A27"/>
    <w:rsid w:val="00A57CC4"/>
    <w:rsid w:val="00A57DE4"/>
    <w:rsid w:val="00A6202F"/>
    <w:rsid w:val="00A62211"/>
    <w:rsid w:val="00A6532F"/>
    <w:rsid w:val="00A6623D"/>
    <w:rsid w:val="00A66853"/>
    <w:rsid w:val="00A752A1"/>
    <w:rsid w:val="00A759EB"/>
    <w:rsid w:val="00A77594"/>
    <w:rsid w:val="00A77F51"/>
    <w:rsid w:val="00A8251E"/>
    <w:rsid w:val="00A8271E"/>
    <w:rsid w:val="00A83D2A"/>
    <w:rsid w:val="00A844E6"/>
    <w:rsid w:val="00A851AC"/>
    <w:rsid w:val="00A856D4"/>
    <w:rsid w:val="00A860BE"/>
    <w:rsid w:val="00A86DF0"/>
    <w:rsid w:val="00A90F88"/>
    <w:rsid w:val="00A90FEC"/>
    <w:rsid w:val="00A91E17"/>
    <w:rsid w:val="00A937EE"/>
    <w:rsid w:val="00AB2920"/>
    <w:rsid w:val="00AB3338"/>
    <w:rsid w:val="00AC4E16"/>
    <w:rsid w:val="00AC7ED1"/>
    <w:rsid w:val="00AD3FCD"/>
    <w:rsid w:val="00AE1528"/>
    <w:rsid w:val="00AF6F50"/>
    <w:rsid w:val="00B00435"/>
    <w:rsid w:val="00B01F77"/>
    <w:rsid w:val="00B022EC"/>
    <w:rsid w:val="00B02459"/>
    <w:rsid w:val="00B02F9F"/>
    <w:rsid w:val="00B06455"/>
    <w:rsid w:val="00B12D9A"/>
    <w:rsid w:val="00B13B6F"/>
    <w:rsid w:val="00B175A1"/>
    <w:rsid w:val="00B21936"/>
    <w:rsid w:val="00B21FE9"/>
    <w:rsid w:val="00B22CD8"/>
    <w:rsid w:val="00B24679"/>
    <w:rsid w:val="00B25135"/>
    <w:rsid w:val="00B27E1C"/>
    <w:rsid w:val="00B36819"/>
    <w:rsid w:val="00B36FDC"/>
    <w:rsid w:val="00B411C8"/>
    <w:rsid w:val="00B4189C"/>
    <w:rsid w:val="00B42639"/>
    <w:rsid w:val="00B42805"/>
    <w:rsid w:val="00B4393C"/>
    <w:rsid w:val="00B44062"/>
    <w:rsid w:val="00B470C3"/>
    <w:rsid w:val="00B47460"/>
    <w:rsid w:val="00B50A31"/>
    <w:rsid w:val="00B55DBB"/>
    <w:rsid w:val="00B56E77"/>
    <w:rsid w:val="00B63183"/>
    <w:rsid w:val="00B63969"/>
    <w:rsid w:val="00B815D1"/>
    <w:rsid w:val="00B85A6E"/>
    <w:rsid w:val="00B87346"/>
    <w:rsid w:val="00B90F37"/>
    <w:rsid w:val="00B9166D"/>
    <w:rsid w:val="00B94137"/>
    <w:rsid w:val="00BA78FD"/>
    <w:rsid w:val="00BB04D3"/>
    <w:rsid w:val="00BB0CAA"/>
    <w:rsid w:val="00BC0621"/>
    <w:rsid w:val="00BC0939"/>
    <w:rsid w:val="00BC53F4"/>
    <w:rsid w:val="00BD4A8A"/>
    <w:rsid w:val="00BD4A98"/>
    <w:rsid w:val="00BD6549"/>
    <w:rsid w:val="00BD7701"/>
    <w:rsid w:val="00BD7B78"/>
    <w:rsid w:val="00BE1AC8"/>
    <w:rsid w:val="00BE4B08"/>
    <w:rsid w:val="00BE5127"/>
    <w:rsid w:val="00BE67AD"/>
    <w:rsid w:val="00BF2FF7"/>
    <w:rsid w:val="00C00083"/>
    <w:rsid w:val="00C02193"/>
    <w:rsid w:val="00C02B22"/>
    <w:rsid w:val="00C02F9D"/>
    <w:rsid w:val="00C13756"/>
    <w:rsid w:val="00C13860"/>
    <w:rsid w:val="00C1414C"/>
    <w:rsid w:val="00C15B12"/>
    <w:rsid w:val="00C200DE"/>
    <w:rsid w:val="00C2439F"/>
    <w:rsid w:val="00C26956"/>
    <w:rsid w:val="00C34AF1"/>
    <w:rsid w:val="00C35341"/>
    <w:rsid w:val="00C35B4D"/>
    <w:rsid w:val="00C42899"/>
    <w:rsid w:val="00C444EC"/>
    <w:rsid w:val="00C51EF1"/>
    <w:rsid w:val="00C531E8"/>
    <w:rsid w:val="00C54009"/>
    <w:rsid w:val="00C562F7"/>
    <w:rsid w:val="00C60C83"/>
    <w:rsid w:val="00C6353F"/>
    <w:rsid w:val="00C65297"/>
    <w:rsid w:val="00C7280B"/>
    <w:rsid w:val="00C75747"/>
    <w:rsid w:val="00C75C54"/>
    <w:rsid w:val="00C76BED"/>
    <w:rsid w:val="00C841F1"/>
    <w:rsid w:val="00C85F8B"/>
    <w:rsid w:val="00C95660"/>
    <w:rsid w:val="00C974B2"/>
    <w:rsid w:val="00CA0223"/>
    <w:rsid w:val="00CA2029"/>
    <w:rsid w:val="00CA3936"/>
    <w:rsid w:val="00CA6322"/>
    <w:rsid w:val="00CA681A"/>
    <w:rsid w:val="00CB5B2C"/>
    <w:rsid w:val="00CC34FA"/>
    <w:rsid w:val="00CC540B"/>
    <w:rsid w:val="00CD36AC"/>
    <w:rsid w:val="00CD38FD"/>
    <w:rsid w:val="00CE38C8"/>
    <w:rsid w:val="00CE6F3C"/>
    <w:rsid w:val="00CE7FEE"/>
    <w:rsid w:val="00CF1E77"/>
    <w:rsid w:val="00CF56B2"/>
    <w:rsid w:val="00CF6E37"/>
    <w:rsid w:val="00D01F8A"/>
    <w:rsid w:val="00D02B41"/>
    <w:rsid w:val="00D11030"/>
    <w:rsid w:val="00D139B7"/>
    <w:rsid w:val="00D172EE"/>
    <w:rsid w:val="00D20E64"/>
    <w:rsid w:val="00D210A7"/>
    <w:rsid w:val="00D32A64"/>
    <w:rsid w:val="00D36B3B"/>
    <w:rsid w:val="00D37A57"/>
    <w:rsid w:val="00D5111F"/>
    <w:rsid w:val="00D523BE"/>
    <w:rsid w:val="00D54191"/>
    <w:rsid w:val="00D56F4F"/>
    <w:rsid w:val="00D61EAE"/>
    <w:rsid w:val="00D6247D"/>
    <w:rsid w:val="00D64022"/>
    <w:rsid w:val="00D640F2"/>
    <w:rsid w:val="00D72E84"/>
    <w:rsid w:val="00D74F10"/>
    <w:rsid w:val="00D7573F"/>
    <w:rsid w:val="00D82694"/>
    <w:rsid w:val="00D840BA"/>
    <w:rsid w:val="00D9247F"/>
    <w:rsid w:val="00D930CF"/>
    <w:rsid w:val="00D96013"/>
    <w:rsid w:val="00D96A42"/>
    <w:rsid w:val="00DA4542"/>
    <w:rsid w:val="00DB4B20"/>
    <w:rsid w:val="00DB641C"/>
    <w:rsid w:val="00DB6E4A"/>
    <w:rsid w:val="00DC26FD"/>
    <w:rsid w:val="00DC2B62"/>
    <w:rsid w:val="00DC5326"/>
    <w:rsid w:val="00DC5342"/>
    <w:rsid w:val="00DD1DDF"/>
    <w:rsid w:val="00DD1E16"/>
    <w:rsid w:val="00DD2675"/>
    <w:rsid w:val="00DD49B7"/>
    <w:rsid w:val="00DD4C6A"/>
    <w:rsid w:val="00DE5244"/>
    <w:rsid w:val="00DE7523"/>
    <w:rsid w:val="00DE7FF2"/>
    <w:rsid w:val="00DF0172"/>
    <w:rsid w:val="00DF2763"/>
    <w:rsid w:val="00DF2A40"/>
    <w:rsid w:val="00DF3E43"/>
    <w:rsid w:val="00E04570"/>
    <w:rsid w:val="00E04C86"/>
    <w:rsid w:val="00E11275"/>
    <w:rsid w:val="00E13C17"/>
    <w:rsid w:val="00E175AC"/>
    <w:rsid w:val="00E1787E"/>
    <w:rsid w:val="00E17C3B"/>
    <w:rsid w:val="00E27D6B"/>
    <w:rsid w:val="00E335BB"/>
    <w:rsid w:val="00E34C3D"/>
    <w:rsid w:val="00E43CE4"/>
    <w:rsid w:val="00E45080"/>
    <w:rsid w:val="00E45321"/>
    <w:rsid w:val="00E45B5F"/>
    <w:rsid w:val="00E47169"/>
    <w:rsid w:val="00E50CE9"/>
    <w:rsid w:val="00E547D4"/>
    <w:rsid w:val="00E5531B"/>
    <w:rsid w:val="00E57A18"/>
    <w:rsid w:val="00E64280"/>
    <w:rsid w:val="00E65362"/>
    <w:rsid w:val="00E66876"/>
    <w:rsid w:val="00E72269"/>
    <w:rsid w:val="00E82D29"/>
    <w:rsid w:val="00E850C4"/>
    <w:rsid w:val="00E916AB"/>
    <w:rsid w:val="00E96759"/>
    <w:rsid w:val="00E97283"/>
    <w:rsid w:val="00EA0EEC"/>
    <w:rsid w:val="00EA3C11"/>
    <w:rsid w:val="00EA4326"/>
    <w:rsid w:val="00EA5B06"/>
    <w:rsid w:val="00EA6094"/>
    <w:rsid w:val="00EB233E"/>
    <w:rsid w:val="00EC7B25"/>
    <w:rsid w:val="00ED0E5B"/>
    <w:rsid w:val="00ED512C"/>
    <w:rsid w:val="00ED6275"/>
    <w:rsid w:val="00EE04DE"/>
    <w:rsid w:val="00EE24A3"/>
    <w:rsid w:val="00EE2B80"/>
    <w:rsid w:val="00EE320B"/>
    <w:rsid w:val="00EE3923"/>
    <w:rsid w:val="00EE4988"/>
    <w:rsid w:val="00EE4A3B"/>
    <w:rsid w:val="00EE505D"/>
    <w:rsid w:val="00EE57BE"/>
    <w:rsid w:val="00EE5A0F"/>
    <w:rsid w:val="00EE5EC1"/>
    <w:rsid w:val="00EF720E"/>
    <w:rsid w:val="00EF778E"/>
    <w:rsid w:val="00F02E72"/>
    <w:rsid w:val="00F02E8D"/>
    <w:rsid w:val="00F03560"/>
    <w:rsid w:val="00F04614"/>
    <w:rsid w:val="00F26E83"/>
    <w:rsid w:val="00F324E3"/>
    <w:rsid w:val="00F32B11"/>
    <w:rsid w:val="00F408DF"/>
    <w:rsid w:val="00F40D78"/>
    <w:rsid w:val="00F45FAE"/>
    <w:rsid w:val="00F52224"/>
    <w:rsid w:val="00F54956"/>
    <w:rsid w:val="00F551BE"/>
    <w:rsid w:val="00F562D5"/>
    <w:rsid w:val="00F56FEB"/>
    <w:rsid w:val="00F57CE4"/>
    <w:rsid w:val="00F61292"/>
    <w:rsid w:val="00F62F01"/>
    <w:rsid w:val="00F64D08"/>
    <w:rsid w:val="00F70486"/>
    <w:rsid w:val="00F704D0"/>
    <w:rsid w:val="00F774C4"/>
    <w:rsid w:val="00F8190F"/>
    <w:rsid w:val="00F83505"/>
    <w:rsid w:val="00F83FF1"/>
    <w:rsid w:val="00F87767"/>
    <w:rsid w:val="00F92CDE"/>
    <w:rsid w:val="00F94BCB"/>
    <w:rsid w:val="00FB67E7"/>
    <w:rsid w:val="00FB6876"/>
    <w:rsid w:val="00FC7B39"/>
    <w:rsid w:val="00FD567F"/>
    <w:rsid w:val="00FE0199"/>
    <w:rsid w:val="00FE0CED"/>
    <w:rsid w:val="00FF5C4B"/>
    <w:rsid w:val="00FF6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5D79E"/>
  <w15:docId w15:val="{B66F80E5-00AE-4935-A3F5-BA8A8872B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sid w:val="00D20E64"/>
    <w:rPr>
      <w:rFonts w:cs="Times New Roman"/>
      <w:color w:val="0000FF"/>
      <w:u w:val="single"/>
    </w:rPr>
  </w:style>
  <w:style w:type="paragraph" w:styleId="Tekstdymka">
    <w:name w:val="Balloon Text"/>
    <w:basedOn w:val="Normalny"/>
    <w:link w:val="TekstdymkaZnak"/>
    <w:uiPriority w:val="99"/>
    <w:semiHidden/>
    <w:unhideWhenUsed/>
    <w:rsid w:val="00464DFF"/>
    <w:rPr>
      <w:rFonts w:ascii="Tahoma" w:hAnsi="Tahoma"/>
      <w:sz w:val="16"/>
      <w:szCs w:val="16"/>
      <w:lang w:val="x-none" w:eastAsia="x-none"/>
    </w:rPr>
  </w:style>
  <w:style w:type="character" w:customStyle="1" w:styleId="TekstdymkaZnak">
    <w:name w:val="Tekst dymka Znak"/>
    <w:link w:val="Tekstdymka"/>
    <w:uiPriority w:val="99"/>
    <w:semiHidden/>
    <w:rsid w:val="00464DFF"/>
    <w:rPr>
      <w:rFonts w:ascii="Tahoma" w:hAnsi="Tahoma" w:cs="Tahoma"/>
      <w:sz w:val="16"/>
      <w:szCs w:val="16"/>
    </w:rPr>
  </w:style>
  <w:style w:type="paragraph" w:styleId="Nagwek">
    <w:name w:val="header"/>
    <w:basedOn w:val="Normalny"/>
    <w:link w:val="NagwekZnak"/>
    <w:uiPriority w:val="99"/>
    <w:unhideWhenUsed/>
    <w:rsid w:val="00086CE4"/>
    <w:pPr>
      <w:tabs>
        <w:tab w:val="center" w:pos="4536"/>
        <w:tab w:val="right" w:pos="9072"/>
      </w:tabs>
    </w:pPr>
    <w:rPr>
      <w:lang w:val="x-none" w:eastAsia="x-none"/>
    </w:rPr>
  </w:style>
  <w:style w:type="character" w:customStyle="1" w:styleId="NagwekZnak">
    <w:name w:val="Nagłówek Znak"/>
    <w:link w:val="Nagwek"/>
    <w:uiPriority w:val="99"/>
    <w:rsid w:val="00086CE4"/>
    <w:rPr>
      <w:sz w:val="24"/>
      <w:szCs w:val="24"/>
    </w:rPr>
  </w:style>
  <w:style w:type="paragraph" w:styleId="Stopka">
    <w:name w:val="footer"/>
    <w:basedOn w:val="Normalny"/>
    <w:link w:val="StopkaZnak"/>
    <w:uiPriority w:val="99"/>
    <w:unhideWhenUsed/>
    <w:rsid w:val="00086CE4"/>
    <w:pPr>
      <w:tabs>
        <w:tab w:val="center" w:pos="4536"/>
        <w:tab w:val="right" w:pos="9072"/>
      </w:tabs>
    </w:pPr>
    <w:rPr>
      <w:lang w:val="x-none" w:eastAsia="x-none"/>
    </w:rPr>
  </w:style>
  <w:style w:type="character" w:customStyle="1" w:styleId="StopkaZnak">
    <w:name w:val="Stopka Znak"/>
    <w:link w:val="Stopka"/>
    <w:uiPriority w:val="99"/>
    <w:rsid w:val="00086CE4"/>
    <w:rPr>
      <w:sz w:val="24"/>
      <w:szCs w:val="24"/>
    </w:rPr>
  </w:style>
  <w:style w:type="paragraph" w:styleId="Akapitzlist">
    <w:name w:val="List Paragraph"/>
    <w:basedOn w:val="Normalny"/>
    <w:link w:val="AkapitzlistZnak"/>
    <w:uiPriority w:val="34"/>
    <w:qFormat/>
    <w:rsid w:val="004C3410"/>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440DA7"/>
    <w:rPr>
      <w:sz w:val="16"/>
      <w:szCs w:val="16"/>
    </w:rPr>
  </w:style>
  <w:style w:type="paragraph" w:styleId="Tekstkomentarza">
    <w:name w:val="annotation text"/>
    <w:basedOn w:val="Normalny"/>
    <w:link w:val="TekstkomentarzaZnak"/>
    <w:uiPriority w:val="99"/>
    <w:unhideWhenUsed/>
    <w:rsid w:val="00440DA7"/>
    <w:rPr>
      <w:sz w:val="20"/>
      <w:szCs w:val="20"/>
    </w:rPr>
  </w:style>
  <w:style w:type="character" w:customStyle="1" w:styleId="TekstkomentarzaZnak">
    <w:name w:val="Tekst komentarza Znak"/>
    <w:basedOn w:val="Domylnaczcionkaakapitu"/>
    <w:link w:val="Tekstkomentarza"/>
    <w:uiPriority w:val="99"/>
    <w:rsid w:val="00440DA7"/>
  </w:style>
  <w:style w:type="paragraph" w:styleId="Tematkomentarza">
    <w:name w:val="annotation subject"/>
    <w:basedOn w:val="Tekstkomentarza"/>
    <w:next w:val="Tekstkomentarza"/>
    <w:link w:val="TematkomentarzaZnak"/>
    <w:uiPriority w:val="99"/>
    <w:semiHidden/>
    <w:unhideWhenUsed/>
    <w:rsid w:val="00440DA7"/>
    <w:rPr>
      <w:b/>
      <w:bCs/>
      <w:lang w:val="x-none" w:eastAsia="x-none"/>
    </w:rPr>
  </w:style>
  <w:style w:type="character" w:customStyle="1" w:styleId="TematkomentarzaZnak">
    <w:name w:val="Temat komentarza Znak"/>
    <w:link w:val="Tematkomentarza"/>
    <w:uiPriority w:val="99"/>
    <w:semiHidden/>
    <w:rsid w:val="00440DA7"/>
    <w:rPr>
      <w:b/>
      <w:bCs/>
    </w:rPr>
  </w:style>
  <w:style w:type="paragraph" w:styleId="Poprawka">
    <w:name w:val="Revision"/>
    <w:hidden/>
    <w:uiPriority w:val="99"/>
    <w:semiHidden/>
    <w:rsid w:val="00577ACB"/>
    <w:rPr>
      <w:sz w:val="24"/>
      <w:szCs w:val="24"/>
    </w:rPr>
  </w:style>
  <w:style w:type="paragraph" w:styleId="Mapadokumentu">
    <w:name w:val="Document Map"/>
    <w:basedOn w:val="Normalny"/>
    <w:link w:val="MapadokumentuZnak"/>
    <w:uiPriority w:val="99"/>
    <w:semiHidden/>
    <w:unhideWhenUsed/>
    <w:rsid w:val="00EE4988"/>
    <w:rPr>
      <w:rFonts w:ascii="Tahoma" w:hAnsi="Tahoma"/>
      <w:sz w:val="16"/>
      <w:szCs w:val="16"/>
      <w:lang w:val="x-none" w:eastAsia="x-none"/>
    </w:rPr>
  </w:style>
  <w:style w:type="character" w:customStyle="1" w:styleId="MapadokumentuZnak">
    <w:name w:val="Mapa dokumentu Znak"/>
    <w:link w:val="Mapadokumentu"/>
    <w:uiPriority w:val="99"/>
    <w:semiHidden/>
    <w:rsid w:val="00EE4988"/>
    <w:rPr>
      <w:rFonts w:ascii="Tahoma" w:hAnsi="Tahoma" w:cs="Tahoma"/>
      <w:sz w:val="16"/>
      <w:szCs w:val="16"/>
    </w:rPr>
  </w:style>
  <w:style w:type="paragraph" w:styleId="Tekstpodstawowy">
    <w:name w:val="Body Text"/>
    <w:basedOn w:val="Normalny"/>
    <w:link w:val="TekstpodstawowyZnak"/>
    <w:semiHidden/>
    <w:rsid w:val="00517C60"/>
    <w:pPr>
      <w:jc w:val="both"/>
    </w:pPr>
    <w:rPr>
      <w:szCs w:val="20"/>
      <w:lang w:val="x-none" w:eastAsia="en-US"/>
    </w:rPr>
  </w:style>
  <w:style w:type="character" w:customStyle="1" w:styleId="TekstpodstawowyZnak">
    <w:name w:val="Tekst podstawowy Znak"/>
    <w:link w:val="Tekstpodstawowy"/>
    <w:semiHidden/>
    <w:rsid w:val="00517C60"/>
    <w:rPr>
      <w:sz w:val="24"/>
      <w:lang w:val="x-none" w:eastAsia="en-US"/>
    </w:rPr>
  </w:style>
  <w:style w:type="paragraph" w:styleId="Tekstprzypisukocowego">
    <w:name w:val="endnote text"/>
    <w:basedOn w:val="Normalny"/>
    <w:link w:val="TekstprzypisukocowegoZnak"/>
    <w:uiPriority w:val="99"/>
    <w:semiHidden/>
    <w:unhideWhenUsed/>
    <w:rsid w:val="0080123B"/>
    <w:rPr>
      <w:sz w:val="20"/>
      <w:szCs w:val="20"/>
    </w:rPr>
  </w:style>
  <w:style w:type="character" w:customStyle="1" w:styleId="TekstprzypisukocowegoZnak">
    <w:name w:val="Tekst przypisu końcowego Znak"/>
    <w:basedOn w:val="Domylnaczcionkaakapitu"/>
    <w:link w:val="Tekstprzypisukocowego"/>
    <w:uiPriority w:val="99"/>
    <w:semiHidden/>
    <w:rsid w:val="0080123B"/>
  </w:style>
  <w:style w:type="character" w:styleId="Odwoanieprzypisukocowego">
    <w:name w:val="endnote reference"/>
    <w:uiPriority w:val="99"/>
    <w:semiHidden/>
    <w:unhideWhenUsed/>
    <w:rsid w:val="0080123B"/>
    <w:rPr>
      <w:vertAlign w:val="superscript"/>
    </w:rPr>
  </w:style>
  <w:style w:type="paragraph" w:styleId="Tekstprzypisudolnego">
    <w:name w:val="footnote text"/>
    <w:basedOn w:val="Normalny"/>
    <w:link w:val="TekstprzypisudolnegoZnak"/>
    <w:semiHidden/>
    <w:unhideWhenUsed/>
    <w:rsid w:val="0080123B"/>
    <w:rPr>
      <w:sz w:val="20"/>
      <w:szCs w:val="20"/>
    </w:rPr>
  </w:style>
  <w:style w:type="character" w:customStyle="1" w:styleId="TekstprzypisudolnegoZnak">
    <w:name w:val="Tekst przypisu dolnego Znak"/>
    <w:basedOn w:val="Domylnaczcionkaakapitu"/>
    <w:link w:val="Tekstprzypisudolnego"/>
    <w:semiHidden/>
    <w:rsid w:val="0080123B"/>
  </w:style>
  <w:style w:type="character" w:styleId="Odwoanieprzypisudolnego">
    <w:name w:val="footnote reference"/>
    <w:semiHidden/>
    <w:unhideWhenUsed/>
    <w:rsid w:val="0080123B"/>
    <w:rPr>
      <w:vertAlign w:val="superscript"/>
    </w:rPr>
  </w:style>
  <w:style w:type="character" w:customStyle="1" w:styleId="Nierozpoznanawzmianka1">
    <w:name w:val="Nierozpoznana wzmianka1"/>
    <w:basedOn w:val="Domylnaczcionkaakapitu"/>
    <w:uiPriority w:val="99"/>
    <w:semiHidden/>
    <w:unhideWhenUsed/>
    <w:rsid w:val="006C270D"/>
    <w:rPr>
      <w:color w:val="605E5C"/>
      <w:shd w:val="clear" w:color="auto" w:fill="E1DFDD"/>
    </w:rPr>
  </w:style>
  <w:style w:type="character" w:customStyle="1" w:styleId="Nierozpoznanawzmianka2">
    <w:name w:val="Nierozpoznana wzmianka2"/>
    <w:basedOn w:val="Domylnaczcionkaakapitu"/>
    <w:uiPriority w:val="99"/>
    <w:semiHidden/>
    <w:unhideWhenUsed/>
    <w:rsid w:val="002579B2"/>
    <w:rPr>
      <w:color w:val="605E5C"/>
      <w:shd w:val="clear" w:color="auto" w:fill="E1DFDD"/>
    </w:rPr>
  </w:style>
  <w:style w:type="character" w:customStyle="1" w:styleId="AkapitzlistZnak">
    <w:name w:val="Akapit z listą Znak"/>
    <w:link w:val="Akapitzlist"/>
    <w:uiPriority w:val="34"/>
    <w:rsid w:val="0067792C"/>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BE67AD"/>
    <w:rPr>
      <w:color w:val="605E5C"/>
      <w:shd w:val="clear" w:color="auto" w:fill="E1DFDD"/>
    </w:rPr>
  </w:style>
  <w:style w:type="paragraph" w:styleId="Tekstpodstawowywcity2">
    <w:name w:val="Body Text Indent 2"/>
    <w:basedOn w:val="Normalny"/>
    <w:link w:val="Tekstpodstawowywcity2Znak"/>
    <w:uiPriority w:val="99"/>
    <w:semiHidden/>
    <w:unhideWhenUsed/>
    <w:rsid w:val="00BB0CA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BB0C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elczarek@wodociagi.slupsk.pl" TargetMode="External"/><Relationship Id="rId13" Type="http://schemas.openxmlformats.org/officeDocument/2006/relationships/hyperlink" Target="mailto:domines@v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rp@wodociagi.slupsk.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stachyra@wodociagi.slups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lewicki@wodociagi.slupsk.pl" TargetMode="External"/><Relationship Id="rId4" Type="http://schemas.openxmlformats.org/officeDocument/2006/relationships/settings" Target="settings.xml"/><Relationship Id="rId9" Type="http://schemas.openxmlformats.org/officeDocument/2006/relationships/hyperlink" Target="mailto:m.czernichowski@wodociagi.slupsk.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20D4B-C679-4A15-829F-D0EFF0669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24</Pages>
  <Words>8343</Words>
  <Characters>53810</Characters>
  <Application>Microsoft Office Word</Application>
  <DocSecurity>0</DocSecurity>
  <Lines>448</Lines>
  <Paragraphs>124</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62029</CharactersWithSpaces>
  <SharedDoc>false</SharedDoc>
  <HLinks>
    <vt:vector size="12" baseType="variant">
      <vt:variant>
        <vt:i4>7471229</vt:i4>
      </vt:variant>
      <vt:variant>
        <vt:i4>3</vt:i4>
      </vt:variant>
      <vt:variant>
        <vt:i4>0</vt:i4>
      </vt:variant>
      <vt:variant>
        <vt:i4>5</vt:i4>
      </vt:variant>
      <vt:variant>
        <vt:lpwstr>mailto:wojcik_wieslaw@wp.pl</vt:lpwstr>
      </vt:variant>
      <vt:variant>
        <vt:lpwstr/>
      </vt:variant>
      <vt:variant>
        <vt:i4>3604575</vt:i4>
      </vt:variant>
      <vt:variant>
        <vt:i4>0</vt:i4>
      </vt:variant>
      <vt:variant>
        <vt:i4>0</vt:i4>
      </vt:variant>
      <vt:variant>
        <vt:i4>5</vt:i4>
      </vt:variant>
      <vt:variant>
        <vt:lpwstr>mailto:jrp@wodociagi.slupsk.pl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Elżbieta</dc:creator>
  <cp:lastModifiedBy>Donata Feszak</cp:lastModifiedBy>
  <cp:revision>28</cp:revision>
  <cp:lastPrinted>2025-02-25T08:23:00Z</cp:lastPrinted>
  <dcterms:created xsi:type="dcterms:W3CDTF">2024-08-23T07:11:00Z</dcterms:created>
  <dcterms:modified xsi:type="dcterms:W3CDTF">2025-03-24T07:13:00Z</dcterms:modified>
</cp:coreProperties>
</file>