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29B8684" w:rsidR="00E35F8F" w:rsidRPr="00377324" w:rsidRDefault="00362735" w:rsidP="007B3126">
      <w:pPr>
        <w:jc w:val="right"/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7F34B3" w:rsidP="00A72EAF">
      <w:pPr>
        <w:spacing w:after="0" w:line="240" w:lineRule="auto"/>
      </w:pPr>
      <w:hyperlink r:id="rId9" w:history="1">
        <w:r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F62AA3D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6CD14F46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CC4AD6">
        <w:rPr>
          <w:rFonts w:ascii="Calibri" w:eastAsia="Calibri" w:hAnsi="Calibri" w:cs="Calibri"/>
          <w:color w:val="00000A"/>
        </w:rPr>
        <w:t xml:space="preserve"> </w:t>
      </w:r>
      <w:r w:rsidR="00CC4AD6" w:rsidRPr="00CC4AD6">
        <w:rPr>
          <w:rFonts w:ascii="Calibri" w:eastAsia="Calibri" w:hAnsi="Calibri" w:cs="Calibri"/>
          <w:b/>
          <w:bCs/>
          <w:color w:val="00000A"/>
        </w:rPr>
        <w:t>Z</w:t>
      </w:r>
      <w:r w:rsidR="001967A1" w:rsidRPr="00CC4AD6">
        <w:rPr>
          <w:rFonts w:eastAsia="TimesNewRomanPS-ItalicMT" w:cstheme="minorHAnsi"/>
          <w:b/>
          <w:bCs/>
        </w:rPr>
        <w:t>agospod</w:t>
      </w:r>
      <w:r w:rsidR="001967A1">
        <w:rPr>
          <w:rFonts w:eastAsia="TimesNewRomanPS-ItalicMT" w:cstheme="minorHAnsi"/>
          <w:b/>
          <w:bCs/>
        </w:rPr>
        <w:t xml:space="preserve">arowanie odpadów </w:t>
      </w:r>
      <w:r w:rsidR="00CC4AD6">
        <w:rPr>
          <w:rFonts w:cstheme="minorHAnsi"/>
          <w:b/>
          <w:bCs/>
        </w:rPr>
        <w:t xml:space="preserve">o kodzie </w:t>
      </w:r>
      <w:r w:rsidR="00665246" w:rsidRPr="00665246">
        <w:rPr>
          <w:rFonts w:cstheme="minorHAnsi"/>
          <w:b/>
          <w:bCs/>
        </w:rPr>
        <w:t>20 01 10 i 20 01 11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="00B8615B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0824FAEB" w14:textId="3DD08CD5" w:rsidR="001967A1" w:rsidRPr="00A13E1B" w:rsidRDefault="00A13E1B" w:rsidP="00A13E1B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rFonts w:eastAsia="TimesNewRomanPS-ItalicMT" w:cstheme="minorHAnsi"/>
        </w:rPr>
        <w:t>Z</w:t>
      </w:r>
      <w:r w:rsidR="001967A1" w:rsidRPr="001967A1">
        <w:rPr>
          <w:rFonts w:eastAsia="TimesNewRomanPS-ItalicMT" w:cstheme="minorHAnsi"/>
        </w:rPr>
        <w:t xml:space="preserve">agospodarowanie </w:t>
      </w:r>
      <w:r w:rsidR="001967A1" w:rsidRPr="00B8615B">
        <w:rPr>
          <w:rFonts w:eastAsia="TimesNewRomanPS-ItalicMT" w:cstheme="minorHAnsi"/>
        </w:rPr>
        <w:t xml:space="preserve">odpadów </w:t>
      </w:r>
      <w:r w:rsidRPr="00B8615B">
        <w:rPr>
          <w:rFonts w:cstheme="minorHAnsi"/>
        </w:rPr>
        <w:t>o kodzie</w:t>
      </w:r>
      <w:r w:rsidR="00B8615B" w:rsidRPr="00B8615B">
        <w:rPr>
          <w:rFonts w:cstheme="minorHAnsi"/>
        </w:rPr>
        <w:t xml:space="preserve"> 20 01 10 i 20 01 11</w:t>
      </w:r>
      <w:r w:rsidRPr="00B8615B">
        <w:rPr>
          <w:rFonts w:cstheme="minorHAnsi"/>
        </w:rPr>
        <w:t xml:space="preserve"> </w:t>
      </w:r>
      <w:r w:rsidR="001967A1" w:rsidRPr="00B8615B">
        <w:rPr>
          <w:rFonts w:cstheme="minorHAnsi"/>
        </w:rPr>
        <w:t>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496E6668" w14:textId="77777777" w:rsidR="00EF132C" w:rsidRPr="00A90C80" w:rsidRDefault="00EF132C" w:rsidP="00EF132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46391371"/>
      <w:r w:rsidRPr="00A75FA0"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9"/>
        <w:gridCol w:w="553"/>
        <w:gridCol w:w="737"/>
        <w:gridCol w:w="1136"/>
        <w:gridCol w:w="1367"/>
        <w:gridCol w:w="729"/>
        <w:gridCol w:w="1115"/>
        <w:gridCol w:w="2270"/>
      </w:tblGrid>
      <w:tr w:rsidR="006115A8" w:rsidRPr="008E0C6A" w14:paraId="162974CD" w14:textId="77777777" w:rsidTr="008806C1">
        <w:trPr>
          <w:trHeight w:val="469"/>
          <w:tblCellSpacing w:w="7" w:type="dxa"/>
        </w:trPr>
        <w:tc>
          <w:tcPr>
            <w:tcW w:w="937" w:type="pct"/>
            <w:shd w:val="clear" w:color="auto" w:fill="F2F2F2" w:themeFill="background1" w:themeFillShade="F2"/>
            <w:vAlign w:val="center"/>
            <w:hideMark/>
          </w:tcPr>
          <w:p w14:paraId="0C499C4F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bookmarkStart w:id="1" w:name="_Hlk53049000"/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  <w:hideMark/>
          </w:tcPr>
          <w:p w14:paraId="7EFE37F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  <w:hideMark/>
          </w:tcPr>
          <w:p w14:paraId="79B62AEA" w14:textId="77777777" w:rsidR="006115A8" w:rsidRPr="006955A9" w:rsidRDefault="006115A8" w:rsidP="00A51DC1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6955A9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  <w:hideMark/>
          </w:tcPr>
          <w:p w14:paraId="5C993CBB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01" w:type="pct"/>
            <w:shd w:val="clear" w:color="auto" w:fill="F2F2F2" w:themeFill="background1" w:themeFillShade="F2"/>
            <w:vAlign w:val="center"/>
            <w:hideMark/>
          </w:tcPr>
          <w:p w14:paraId="7DBBB729" w14:textId="77777777" w:rsidR="006115A8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256E88F2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  <w:hideMark/>
          </w:tcPr>
          <w:p w14:paraId="1C8878DE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  <w:hideMark/>
          </w:tcPr>
          <w:p w14:paraId="3A91A50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22" w:type="pct"/>
            <w:shd w:val="clear" w:color="auto" w:fill="F2F2F2" w:themeFill="background1" w:themeFillShade="F2"/>
            <w:vAlign w:val="center"/>
            <w:hideMark/>
          </w:tcPr>
          <w:p w14:paraId="0074E938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2023BD7F" w14:textId="77777777" w:rsidR="006115A8" w:rsidRPr="008E0C6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6115A8" w:rsidRPr="008E0C6A" w14:paraId="39C0D34C" w14:textId="77777777" w:rsidTr="008806C1">
        <w:trPr>
          <w:tblCellSpacing w:w="7" w:type="dxa"/>
        </w:trPr>
        <w:tc>
          <w:tcPr>
            <w:tcW w:w="937" w:type="pct"/>
            <w:vAlign w:val="center"/>
            <w:hideMark/>
          </w:tcPr>
          <w:p w14:paraId="4F729C4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vAlign w:val="center"/>
            <w:hideMark/>
          </w:tcPr>
          <w:p w14:paraId="7AE209AC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74" w:type="pct"/>
            <w:vAlign w:val="center"/>
            <w:hideMark/>
          </w:tcPr>
          <w:p w14:paraId="4C9A04B8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81" w:type="pct"/>
            <w:vAlign w:val="center"/>
            <w:hideMark/>
          </w:tcPr>
          <w:p w14:paraId="4BB3DCC9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01" w:type="pct"/>
            <w:vAlign w:val="center"/>
            <w:hideMark/>
          </w:tcPr>
          <w:p w14:paraId="4E29F1F8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A34A6F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0" w:type="pct"/>
            <w:vAlign w:val="center"/>
          </w:tcPr>
          <w:p w14:paraId="10F60C7A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4A496761" w14:textId="77777777" w:rsidR="006115A8" w:rsidRPr="008E0C6A" w:rsidRDefault="006115A8" w:rsidP="00A51DC1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570" w:type="pct"/>
            <w:vAlign w:val="center"/>
            <w:hideMark/>
          </w:tcPr>
          <w:p w14:paraId="7D0FE3E1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65A6214D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22" w:type="pct"/>
            <w:vAlign w:val="center"/>
            <w:hideMark/>
          </w:tcPr>
          <w:p w14:paraId="31587CD6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2AB9ECDE" w14:textId="77777777" w:rsidR="006115A8" w:rsidRPr="008E0C6A" w:rsidRDefault="006115A8" w:rsidP="00A51DC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6115A8" w:rsidRPr="00F82F3A" w14:paraId="06B58E13" w14:textId="77777777" w:rsidTr="008806C1">
        <w:trPr>
          <w:trHeight w:val="828"/>
          <w:tblCellSpacing w:w="7" w:type="dxa"/>
        </w:trPr>
        <w:tc>
          <w:tcPr>
            <w:tcW w:w="937" w:type="pct"/>
            <w:vAlign w:val="center"/>
            <w:hideMark/>
          </w:tcPr>
          <w:p w14:paraId="3576CB80" w14:textId="3135CA1A" w:rsidR="006115A8" w:rsidRPr="00E61069" w:rsidRDefault="006115A8" w:rsidP="00A51DC1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Zagospodarowanie odpadów o kodzie </w:t>
            </w:r>
            <w:r w:rsidR="008806C1" w:rsidRP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61069" w:rsidRP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20 01 10 </w:t>
            </w:r>
            <w:r w:rsid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(odzież) </w:t>
            </w:r>
            <w:r w:rsidR="007B1FF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br/>
            </w:r>
            <w:r w:rsidR="00E61069" w:rsidRP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i 20 01 11</w:t>
            </w:r>
            <w:r w:rsidR="00E6106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(teks</w:t>
            </w:r>
            <w:r w:rsidR="007B1FF9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tylia)</w:t>
            </w:r>
          </w:p>
        </w:tc>
        <w:tc>
          <w:tcPr>
            <w:tcW w:w="280" w:type="pct"/>
            <w:vAlign w:val="center"/>
            <w:hideMark/>
          </w:tcPr>
          <w:p w14:paraId="2969AC84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74" w:type="pct"/>
            <w:vAlign w:val="center"/>
            <w:hideMark/>
          </w:tcPr>
          <w:p w14:paraId="560C1493" w14:textId="3A19DFC0" w:rsidR="006115A8" w:rsidRPr="00F82F3A" w:rsidRDefault="00E61069" w:rsidP="00E61069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6</w:t>
            </w:r>
            <w:r w:rsidR="006115A8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00</w:t>
            </w:r>
          </w:p>
        </w:tc>
        <w:tc>
          <w:tcPr>
            <w:tcW w:w="581" w:type="pct"/>
            <w:vAlign w:val="center"/>
          </w:tcPr>
          <w:p w14:paraId="287E3654" w14:textId="77777777" w:rsidR="006115A8" w:rsidRPr="00F82F3A" w:rsidRDefault="006115A8" w:rsidP="00A51DC1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01" w:type="pct"/>
            <w:vAlign w:val="center"/>
          </w:tcPr>
          <w:p w14:paraId="0CF6EFB6" w14:textId="77777777" w:rsidR="006115A8" w:rsidRPr="00F82F3A" w:rsidRDefault="006115A8" w:rsidP="00A51DC1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14:paraId="7856DF9F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570" w:type="pct"/>
            <w:vAlign w:val="center"/>
          </w:tcPr>
          <w:p w14:paraId="37CDD40B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22" w:type="pct"/>
            <w:vAlign w:val="center"/>
          </w:tcPr>
          <w:p w14:paraId="6E4C7872" w14:textId="77777777" w:rsidR="006115A8" w:rsidRPr="00F82F3A" w:rsidRDefault="006115A8" w:rsidP="00A51DC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6115A8" w:rsidRPr="00E532AF" w14:paraId="58A3FE40" w14:textId="77777777" w:rsidTr="008806C1">
        <w:trPr>
          <w:trHeight w:val="413"/>
          <w:tblCellSpacing w:w="7" w:type="dxa"/>
        </w:trPr>
        <w:tc>
          <w:tcPr>
            <w:tcW w:w="937" w:type="pct"/>
            <w:vAlign w:val="center"/>
          </w:tcPr>
          <w:p w14:paraId="7E182EAA" w14:textId="77777777" w:rsidR="006115A8" w:rsidRPr="00E532AF" w:rsidRDefault="006115A8" w:rsidP="00A51DC1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lastRenderedPageBreak/>
              <w:t>Słownie wartość brutto:</w:t>
            </w:r>
          </w:p>
        </w:tc>
        <w:tc>
          <w:tcPr>
            <w:tcW w:w="4041" w:type="pct"/>
            <w:gridSpan w:val="7"/>
            <w:vAlign w:val="center"/>
          </w:tcPr>
          <w:p w14:paraId="00C31FB4" w14:textId="77777777" w:rsidR="006115A8" w:rsidRPr="00E532AF" w:rsidRDefault="006115A8" w:rsidP="00A51DC1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7D0A6D4F" w14:textId="77777777" w:rsidR="00EF132C" w:rsidRPr="004F6A41" w:rsidRDefault="00EF132C" w:rsidP="00EF132C">
      <w:pPr>
        <w:spacing w:after="0" w:line="240" w:lineRule="auto"/>
        <w:rPr>
          <w:b/>
        </w:rPr>
      </w:pPr>
    </w:p>
    <w:bookmarkEnd w:id="1"/>
    <w:p w14:paraId="1509B9A7" w14:textId="77777777" w:rsidR="00EF132C" w:rsidRPr="004706E5" w:rsidRDefault="00EF132C" w:rsidP="00EF132C">
      <w:pPr>
        <w:pStyle w:val="Akapitzlist"/>
        <w:spacing w:after="120" w:line="240" w:lineRule="auto"/>
        <w:ind w:left="567"/>
        <w:rPr>
          <w:b/>
        </w:rPr>
      </w:pPr>
    </w:p>
    <w:p w14:paraId="2E3547EE" w14:textId="49E7B775" w:rsidR="00CC4AD6" w:rsidRPr="00CC4AD6" w:rsidRDefault="00EF132C" w:rsidP="00CC4AD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Cs/>
        </w:rPr>
      </w:pPr>
      <w:r w:rsidRPr="001967A1">
        <w:rPr>
          <w:bCs/>
        </w:rPr>
        <w:t xml:space="preserve">przedmiot zamówienia wykonamy w terminie: </w:t>
      </w:r>
      <w:r w:rsidRPr="001967A1">
        <w:rPr>
          <w:rFonts w:cstheme="minorHAnsi"/>
          <w:b/>
          <w:bCs/>
        </w:rPr>
        <w:t>12 miesięcy licząc od dnia udzielenia zamówienia</w:t>
      </w:r>
      <w:r w:rsidR="00CC4AD6" w:rsidRPr="00CC4AD6">
        <w:rPr>
          <w:rFonts w:cstheme="minorHAnsi"/>
        </w:rPr>
        <w:t>,</w:t>
      </w:r>
    </w:p>
    <w:p w14:paraId="433469CE" w14:textId="77777777" w:rsidR="00CC4AD6" w:rsidRPr="00CC4AD6" w:rsidRDefault="00CC4AD6" w:rsidP="00CC4AD6">
      <w:pPr>
        <w:spacing w:before="120" w:after="0" w:line="240" w:lineRule="auto"/>
        <w:jc w:val="both"/>
        <w:rPr>
          <w:bCs/>
        </w:rPr>
      </w:pPr>
    </w:p>
    <w:p w14:paraId="1EFD4495" w14:textId="0E471293" w:rsidR="006115A8" w:rsidRPr="00CC4AD6" w:rsidRDefault="006115A8" w:rsidP="00CC4AD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Calibri" w:hAnsi="Calibri" w:cs="Calibri"/>
          <w:bCs/>
        </w:rPr>
      </w:pPr>
      <w:r w:rsidRPr="00CC4AD6">
        <w:rPr>
          <w:rFonts w:ascii="Calibri" w:hAnsi="Calibri" w:cs="Calibri"/>
          <w:color w:val="000000"/>
        </w:rPr>
        <w:t>instalacja, w której zagospodarowywane będą odpady mieści się w miejscowości ………….……</w:t>
      </w:r>
      <w:r w:rsidR="00C87344">
        <w:rPr>
          <w:rFonts w:ascii="Calibri" w:hAnsi="Calibri" w:cs="Calibri"/>
          <w:color w:val="000000"/>
        </w:rPr>
        <w:t>….</w:t>
      </w:r>
      <w:r w:rsidRPr="00CC4AD6">
        <w:rPr>
          <w:rFonts w:ascii="Calibri" w:hAnsi="Calibri" w:cs="Calibri"/>
          <w:color w:val="000000"/>
        </w:rPr>
        <w:t>………</w:t>
      </w:r>
      <w:r w:rsidR="00A13E1B">
        <w:rPr>
          <w:rFonts w:ascii="Calibri" w:hAnsi="Calibri" w:cs="Calibri"/>
          <w:color w:val="000000"/>
        </w:rPr>
        <w:t>……</w:t>
      </w:r>
      <w:r w:rsidRPr="00CC4AD6">
        <w:rPr>
          <w:rFonts w:ascii="Calibri" w:hAnsi="Calibri" w:cs="Calibri"/>
          <w:color w:val="000000"/>
        </w:rPr>
        <w:t>………… tj. w odległości ……………</w:t>
      </w:r>
      <w:r w:rsidR="00A13E1B">
        <w:rPr>
          <w:rFonts w:ascii="Calibri" w:hAnsi="Calibri" w:cs="Calibri"/>
          <w:color w:val="000000"/>
        </w:rPr>
        <w:t>…</w:t>
      </w:r>
      <w:r w:rsidRPr="00CC4AD6">
        <w:rPr>
          <w:rFonts w:ascii="Calibri" w:hAnsi="Calibri" w:cs="Calibri"/>
          <w:color w:val="000000"/>
        </w:rPr>
        <w:t>……… km od Zakładu Unieszkodliwiania Odpadów</w:t>
      </w:r>
      <w:bookmarkStart w:id="2" w:name="_Hlk83818845"/>
      <w:r w:rsidR="00A13E1B">
        <w:rPr>
          <w:rFonts w:ascii="Calibri" w:hAnsi="Calibri" w:cs="Calibri"/>
          <w:color w:val="000000"/>
        </w:rPr>
        <w:t xml:space="preserve"> w Słupsku</w:t>
      </w:r>
      <w:r w:rsidR="008747DF">
        <w:rPr>
          <w:rFonts w:ascii="Calibri" w:hAnsi="Calibri" w:cs="Calibri"/>
          <w:color w:val="000000"/>
        </w:rPr>
        <w:t>, ul. Komunalna 1</w:t>
      </w:r>
      <w:r w:rsidR="00A13E1B">
        <w:rPr>
          <w:rFonts w:ascii="Calibri" w:hAnsi="Calibri" w:cs="Calibri"/>
          <w:color w:val="000000"/>
        </w:rPr>
        <w:t xml:space="preserve"> </w:t>
      </w:r>
      <w:r w:rsidRPr="00CC4AD6">
        <w:rPr>
          <w:rFonts w:ascii="Calibri" w:hAnsi="Calibri" w:cs="Calibri"/>
          <w:color w:val="000000"/>
        </w:rPr>
        <w:t xml:space="preserve">wg. portalu </w:t>
      </w:r>
      <w:hyperlink r:id="rId11" w:history="1">
        <w:r w:rsidRPr="00CC4AD6">
          <w:rPr>
            <w:rStyle w:val="Hipercze"/>
            <w:rFonts w:ascii="Calibri" w:hAnsi="Calibri" w:cs="Calibri"/>
          </w:rPr>
          <w:t>www.targeo.pl</w:t>
        </w:r>
      </w:hyperlink>
      <w:bookmarkEnd w:id="2"/>
    </w:p>
    <w:p w14:paraId="79C022AE" w14:textId="77777777" w:rsidR="001967A1" w:rsidRDefault="001967A1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017DA4C9" w14:textId="77777777" w:rsidR="006115A8" w:rsidRPr="00F82F3A" w:rsidRDefault="006115A8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0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46D0240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 xml:space="preserve">uważam(-y) się za związanego złożoną ofertą przez okres 30 dni licząc od upływu terminu do składania ofert wraz z tym </w:t>
      </w:r>
      <w:r w:rsidRPr="00651DC3">
        <w:t>dniem</w:t>
      </w:r>
      <w:r w:rsidR="00CF0D18" w:rsidRPr="00651DC3">
        <w:t xml:space="preserve">, tj. do </w:t>
      </w:r>
      <w:r w:rsidR="00CF0D18" w:rsidRPr="00322D74">
        <w:t>dnia</w:t>
      </w:r>
      <w:r w:rsidR="00BB1885" w:rsidRPr="00322D74">
        <w:t xml:space="preserve"> </w:t>
      </w:r>
      <w:r w:rsidR="00322D74">
        <w:t>06</w:t>
      </w:r>
      <w:r w:rsidR="00165FAD" w:rsidRPr="00322D74">
        <w:t>.</w:t>
      </w:r>
      <w:r w:rsidR="00E40AEC" w:rsidRPr="00322D74">
        <w:t>0</w:t>
      </w:r>
      <w:r w:rsidR="00322D74">
        <w:t>6</w:t>
      </w:r>
      <w:r w:rsidR="00165FAD" w:rsidRPr="00322D74">
        <w:t>.</w:t>
      </w:r>
      <w:r w:rsidR="00CF0D18" w:rsidRPr="00322D74">
        <w:t>202</w:t>
      </w:r>
      <w:r w:rsidR="008747DF" w:rsidRPr="00322D74">
        <w:t>5</w:t>
      </w:r>
      <w:r w:rsidR="00CF0D18" w:rsidRPr="00322D74">
        <w:t xml:space="preserve"> r.</w:t>
      </w:r>
      <w:r w:rsidRPr="00322D74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F01822" w:rsidR="001B754C" w:rsidRDefault="001B754C" w:rsidP="00D02119">
      <w:pPr>
        <w:spacing w:after="0" w:line="240" w:lineRule="auto"/>
      </w:pP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lastRenderedPageBreak/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4BAD5602" w14:textId="77777777" w:rsidR="000334CC" w:rsidRDefault="000334CC" w:rsidP="00CD5900">
      <w:pPr>
        <w:spacing w:after="0" w:line="240" w:lineRule="auto"/>
      </w:pPr>
    </w:p>
    <w:p w14:paraId="1FEAAEED" w14:textId="743A71F9" w:rsidR="00CD5900" w:rsidRPr="00D6029F" w:rsidRDefault="00CD5900" w:rsidP="007F3189">
      <w:pPr>
        <w:spacing w:after="0" w:line="240" w:lineRule="auto"/>
        <w:jc w:val="both"/>
      </w:pPr>
      <w:r w:rsidRPr="00D6029F">
        <w:t xml:space="preserve">Załącznikami do niniejszego formularza stanowiącymi integralną część oferty są oświadczenia, dokumenty </w:t>
      </w:r>
      <w:r w:rsidR="008747DF">
        <w:br/>
      </w:r>
      <w:r w:rsidRPr="00D6029F">
        <w:t>i załączniki w postaci:</w:t>
      </w:r>
    </w:p>
    <w:p w14:paraId="09458508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…………………………………………………………………</w:t>
      </w:r>
    </w:p>
    <w:p w14:paraId="4B0D2998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…………………………………………………………………</w:t>
      </w:r>
    </w:p>
    <w:p w14:paraId="53019412" w14:textId="77777777" w:rsidR="00CD5900" w:rsidRPr="00CC4AD6" w:rsidRDefault="00CD5900" w:rsidP="00CC4AD6">
      <w:pPr>
        <w:pStyle w:val="Akapitzlist"/>
        <w:numPr>
          <w:ilvl w:val="0"/>
          <w:numId w:val="76"/>
        </w:numPr>
        <w:spacing w:after="0" w:line="240" w:lineRule="auto"/>
      </w:pPr>
      <w:r w:rsidRPr="00CC4AD6"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7140738B" w14:textId="77777777" w:rsidR="000334CC" w:rsidRDefault="000334C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BA3B64">
      <w:headerReference w:type="default" r:id="rId12"/>
      <w:footerReference w:type="default" r:id="rId13"/>
      <w:headerReference w:type="first" r:id="rId14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EC423" w14:textId="77777777" w:rsidR="003808E9" w:rsidRDefault="003808E9" w:rsidP="00597E0F">
      <w:pPr>
        <w:spacing w:after="0" w:line="240" w:lineRule="auto"/>
      </w:pPr>
      <w:r>
        <w:separator/>
      </w:r>
    </w:p>
  </w:endnote>
  <w:endnote w:type="continuationSeparator" w:id="0">
    <w:p w14:paraId="468E0B4D" w14:textId="77777777" w:rsidR="003808E9" w:rsidRDefault="003808E9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BB1D" w14:textId="77777777" w:rsidR="003808E9" w:rsidRDefault="003808E9" w:rsidP="00597E0F">
      <w:pPr>
        <w:spacing w:after="0" w:line="240" w:lineRule="auto"/>
      </w:pPr>
      <w:r>
        <w:separator/>
      </w:r>
    </w:p>
  </w:footnote>
  <w:footnote w:type="continuationSeparator" w:id="0">
    <w:p w14:paraId="599C15D1" w14:textId="77777777" w:rsidR="003808E9" w:rsidRDefault="003808E9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03C3760C" w:rsidR="007F34B3" w:rsidRPr="00784A83" w:rsidRDefault="007F34B3" w:rsidP="007F34B3">
    <w:pPr>
      <w:pStyle w:val="Nagwek"/>
      <w:rPr>
        <w:rFonts w:cs="Calibri"/>
        <w:b/>
        <w:sz w:val="18"/>
        <w:szCs w:val="18"/>
      </w:rPr>
    </w:pPr>
    <w:r w:rsidRPr="00784A83">
      <w:rPr>
        <w:rFonts w:cs="Calibri"/>
        <w:b/>
        <w:sz w:val="18"/>
        <w:szCs w:val="18"/>
      </w:rPr>
      <w:t>Nr postępowania</w:t>
    </w:r>
    <w:r w:rsidR="00CE503E" w:rsidRPr="00784A83">
      <w:rPr>
        <w:rFonts w:cs="Calibri"/>
        <w:b/>
        <w:sz w:val="18"/>
        <w:szCs w:val="18"/>
      </w:rPr>
      <w:t xml:space="preserve"> </w:t>
    </w:r>
    <w:r w:rsidR="00665246">
      <w:rPr>
        <w:rFonts w:cs="Calibri"/>
        <w:b/>
        <w:sz w:val="18"/>
        <w:szCs w:val="18"/>
      </w:rPr>
      <w:t>11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T</w:t>
    </w:r>
    <w:r w:rsidR="00CF0D18" w:rsidRPr="00784A83">
      <w:rPr>
        <w:rFonts w:cs="Calibri"/>
        <w:b/>
        <w:sz w:val="18"/>
        <w:szCs w:val="18"/>
      </w:rPr>
      <w:t>.</w:t>
    </w:r>
    <w:r w:rsidRPr="00784A83">
      <w:rPr>
        <w:rFonts w:cs="Calibri"/>
        <w:b/>
        <w:sz w:val="18"/>
        <w:szCs w:val="18"/>
      </w:rPr>
      <w:t>202</w:t>
    </w:r>
    <w:r w:rsidR="0018710A">
      <w:rPr>
        <w:rFonts w:cs="Calibri"/>
        <w:b/>
        <w:sz w:val="18"/>
        <w:szCs w:val="18"/>
      </w:rPr>
      <w:t>5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9C280C"/>
    <w:multiLevelType w:val="hybridMultilevel"/>
    <w:tmpl w:val="9A8456EE"/>
    <w:lvl w:ilvl="0" w:tplc="68EA719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 w15:restartNumberingAfterBreak="0">
    <w:nsid w:val="2FE46DAC"/>
    <w:multiLevelType w:val="hybridMultilevel"/>
    <w:tmpl w:val="C388F136"/>
    <w:lvl w:ilvl="0" w:tplc="93745C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1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7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8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1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3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4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0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1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4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14F25C4"/>
    <w:multiLevelType w:val="hybridMultilevel"/>
    <w:tmpl w:val="180AB29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8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72F1B97"/>
    <w:multiLevelType w:val="hybridMultilevel"/>
    <w:tmpl w:val="6C2E890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4"/>
  </w:num>
  <w:num w:numId="2" w16cid:durableId="92551608">
    <w:abstractNumId w:val="39"/>
  </w:num>
  <w:num w:numId="3" w16cid:durableId="1051688214">
    <w:abstractNumId w:val="67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2"/>
  </w:num>
  <w:num w:numId="7" w16cid:durableId="555971322">
    <w:abstractNumId w:val="19"/>
  </w:num>
  <w:num w:numId="8" w16cid:durableId="1033726274">
    <w:abstractNumId w:val="54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3"/>
  </w:num>
  <w:num w:numId="29" w16cid:durableId="757169225">
    <w:abstractNumId w:val="78"/>
  </w:num>
  <w:num w:numId="30" w16cid:durableId="780877444">
    <w:abstractNumId w:val="61"/>
  </w:num>
  <w:num w:numId="31" w16cid:durableId="1818304424">
    <w:abstractNumId w:val="64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5"/>
  </w:num>
  <w:num w:numId="35" w16cid:durableId="1818111481">
    <w:abstractNumId w:val="46"/>
  </w:num>
  <w:num w:numId="36" w16cid:durableId="837309305">
    <w:abstractNumId w:val="87"/>
  </w:num>
  <w:num w:numId="37" w16cid:durableId="1126198591">
    <w:abstractNumId w:val="59"/>
  </w:num>
  <w:num w:numId="38" w16cid:durableId="1711148773">
    <w:abstractNumId w:val="40"/>
  </w:num>
  <w:num w:numId="39" w16cid:durableId="81417933">
    <w:abstractNumId w:val="81"/>
  </w:num>
  <w:num w:numId="40" w16cid:durableId="1683583740">
    <w:abstractNumId w:val="72"/>
  </w:num>
  <w:num w:numId="41" w16cid:durableId="598148724">
    <w:abstractNumId w:val="36"/>
  </w:num>
  <w:num w:numId="42" w16cid:durableId="2000884125">
    <w:abstractNumId w:val="89"/>
  </w:num>
  <w:num w:numId="43" w16cid:durableId="1334334205">
    <w:abstractNumId w:val="83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7"/>
  </w:num>
  <w:num w:numId="47" w16cid:durableId="1340350632">
    <w:abstractNumId w:val="70"/>
  </w:num>
  <w:num w:numId="48" w16cid:durableId="1049263489">
    <w:abstractNumId w:val="57"/>
  </w:num>
  <w:num w:numId="49" w16cid:durableId="240874816">
    <w:abstractNumId w:val="85"/>
  </w:num>
  <w:num w:numId="50" w16cid:durableId="1615214977">
    <w:abstractNumId w:val="60"/>
  </w:num>
  <w:num w:numId="51" w16cid:durableId="460735425">
    <w:abstractNumId w:val="38"/>
  </w:num>
  <w:num w:numId="52" w16cid:durableId="448620597">
    <w:abstractNumId w:val="52"/>
  </w:num>
  <w:num w:numId="53" w16cid:durableId="725110578">
    <w:abstractNumId w:val="92"/>
  </w:num>
  <w:num w:numId="54" w16cid:durableId="1939943366">
    <w:abstractNumId w:val="71"/>
  </w:num>
  <w:num w:numId="55" w16cid:durableId="1571384714">
    <w:abstractNumId w:val="66"/>
  </w:num>
  <w:num w:numId="56" w16cid:durableId="45689834">
    <w:abstractNumId w:val="69"/>
  </w:num>
  <w:num w:numId="57" w16cid:durableId="1103724265">
    <w:abstractNumId w:val="80"/>
  </w:num>
  <w:num w:numId="58" w16cid:durableId="1196694878">
    <w:abstractNumId w:val="41"/>
  </w:num>
  <w:num w:numId="59" w16cid:durableId="1871722044">
    <w:abstractNumId w:val="79"/>
  </w:num>
  <w:num w:numId="60" w16cid:durableId="1269653306">
    <w:abstractNumId w:val="91"/>
  </w:num>
  <w:num w:numId="61" w16cid:durableId="1098603473">
    <w:abstractNumId w:val="88"/>
  </w:num>
  <w:num w:numId="62" w16cid:durableId="646710664">
    <w:abstractNumId w:val="62"/>
  </w:num>
  <w:num w:numId="63" w16cid:durableId="168523506">
    <w:abstractNumId w:val="68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5"/>
  </w:num>
  <w:num w:numId="67" w16cid:durableId="1120876572">
    <w:abstractNumId w:val="56"/>
  </w:num>
  <w:num w:numId="68" w16cid:durableId="774446388">
    <w:abstractNumId w:val="76"/>
  </w:num>
  <w:num w:numId="69" w16cid:durableId="1175878119">
    <w:abstractNumId w:val="65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607038382">
    <w:abstractNumId w:val="86"/>
  </w:num>
  <w:num w:numId="74" w16cid:durableId="678973679">
    <w:abstractNumId w:val="90"/>
  </w:num>
  <w:num w:numId="75" w16cid:durableId="124341666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69128117">
    <w:abstractNumId w:val="5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4CC"/>
    <w:rsid w:val="0003376C"/>
    <w:rsid w:val="00033A86"/>
    <w:rsid w:val="000348E7"/>
    <w:rsid w:val="00034C8E"/>
    <w:rsid w:val="000350C2"/>
    <w:rsid w:val="00036ECB"/>
    <w:rsid w:val="000375BE"/>
    <w:rsid w:val="000378FD"/>
    <w:rsid w:val="0004028B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17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37F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5FAD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710A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67A1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5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E03"/>
    <w:rsid w:val="001D6C0A"/>
    <w:rsid w:val="001D7A4E"/>
    <w:rsid w:val="001E04AE"/>
    <w:rsid w:val="001E0D2F"/>
    <w:rsid w:val="001E0F31"/>
    <w:rsid w:val="001E1858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F2E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5A9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6C6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D7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08E9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6B4B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A6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5A8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295"/>
    <w:rsid w:val="00651DC3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B12"/>
    <w:rsid w:val="00660F7A"/>
    <w:rsid w:val="006619BE"/>
    <w:rsid w:val="00661A0D"/>
    <w:rsid w:val="00662495"/>
    <w:rsid w:val="00663279"/>
    <w:rsid w:val="00663A22"/>
    <w:rsid w:val="00665225"/>
    <w:rsid w:val="00665246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5A9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6D4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A83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1FF9"/>
    <w:rsid w:val="007B2039"/>
    <w:rsid w:val="007B23C8"/>
    <w:rsid w:val="007B2675"/>
    <w:rsid w:val="007B3126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D798F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4DC3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47DF"/>
    <w:rsid w:val="008756F9"/>
    <w:rsid w:val="00875875"/>
    <w:rsid w:val="00875A32"/>
    <w:rsid w:val="00876434"/>
    <w:rsid w:val="00877902"/>
    <w:rsid w:val="008806C1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6EA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9AE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00A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4D0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2EF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3E1B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468F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58E8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334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EA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15B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3B64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885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2976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344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AD6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22B8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5CC6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4B6"/>
    <w:rsid w:val="00DD3F1E"/>
    <w:rsid w:val="00DD454D"/>
    <w:rsid w:val="00DD4650"/>
    <w:rsid w:val="00DD46C6"/>
    <w:rsid w:val="00DD4835"/>
    <w:rsid w:val="00DD4CD7"/>
    <w:rsid w:val="00DD5014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AEC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53AE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069"/>
    <w:rsid w:val="00E6142C"/>
    <w:rsid w:val="00E619AD"/>
    <w:rsid w:val="00E61F0C"/>
    <w:rsid w:val="00E62286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7AA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132C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5905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59F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F13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132C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| Przetarg</cp:lastModifiedBy>
  <cp:revision>2</cp:revision>
  <cp:lastPrinted>2024-02-19T09:40:00Z</cp:lastPrinted>
  <dcterms:created xsi:type="dcterms:W3CDTF">2024-02-11T07:04:00Z</dcterms:created>
  <dcterms:modified xsi:type="dcterms:W3CDTF">2025-04-27T04:23:00Z</dcterms:modified>
</cp:coreProperties>
</file>