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79D0F238" w:rsidR="00E92FCF" w:rsidRPr="00816078" w:rsidRDefault="00E92FCF" w:rsidP="00EB0BC4">
      <w:pPr>
        <w:suppressAutoHyphens w:val="0"/>
        <w:spacing w:before="120"/>
        <w:jc w:val="both"/>
        <w:rPr>
          <w:rFonts w:ascii="Arial" w:eastAsia="TimesNewRomanPS-ItalicMT" w:hAnsi="Arial" w:cs="Arial"/>
          <w:b/>
          <w:bCs/>
          <w:sz w:val="22"/>
          <w:szCs w:val="22"/>
        </w:rPr>
      </w:pPr>
      <w:r w:rsidRPr="00816078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16078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16078" w:rsidRPr="0081607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2E44CA">
        <w:rPr>
          <w:rFonts w:ascii="Arial" w:eastAsia="TimesNewRomanPS-ItalicMT" w:hAnsi="Arial" w:cs="Arial"/>
          <w:b/>
          <w:bCs/>
          <w:sz w:val="22"/>
          <w:szCs w:val="22"/>
        </w:rPr>
        <w:t>Z</w:t>
      </w:r>
      <w:r w:rsidR="00816078" w:rsidRPr="00816078">
        <w:rPr>
          <w:rFonts w:ascii="Arial" w:eastAsia="TimesNewRomanPS-ItalicMT" w:hAnsi="Arial" w:cs="Arial"/>
          <w:b/>
          <w:bCs/>
          <w:sz w:val="22"/>
          <w:szCs w:val="22"/>
        </w:rPr>
        <w:t xml:space="preserve">agospodarowanie odpadów </w:t>
      </w:r>
      <w:r w:rsidR="002E44CA">
        <w:rPr>
          <w:rFonts w:ascii="Arial" w:hAnsi="Arial" w:cs="Arial"/>
          <w:b/>
          <w:bCs/>
          <w:sz w:val="22"/>
          <w:szCs w:val="22"/>
        </w:rPr>
        <w:t>o kodzie 07 02 13</w:t>
      </w:r>
      <w:r w:rsidR="009B392F">
        <w:rPr>
          <w:rFonts w:ascii="Arial" w:hAnsi="Arial" w:cs="Arial"/>
          <w:b/>
          <w:bCs/>
          <w:sz w:val="22"/>
          <w:szCs w:val="22"/>
        </w:rPr>
        <w:t xml:space="preserve"> </w:t>
      </w:r>
      <w:r w:rsidR="009B392F" w:rsidRPr="009B392F">
        <w:rPr>
          <w:rFonts w:ascii="Arial" w:hAnsi="Arial" w:cs="Arial"/>
          <w:b/>
          <w:bCs/>
          <w:sz w:val="22"/>
          <w:szCs w:val="22"/>
        </w:rPr>
        <w:t>- odpady tworzyw sztucznych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, </w:t>
      </w:r>
      <w:r w:rsidRPr="00816078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16078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>p</w:t>
      </w:r>
      <w:r w:rsidR="00816078">
        <w:rPr>
          <w:rFonts w:ascii="Arial" w:hAnsi="Arial" w:cs="Arial"/>
          <w:b/>
          <w:bCs/>
          <w:sz w:val="22"/>
          <w:szCs w:val="22"/>
          <w:lang w:eastAsia="pl-PL"/>
        </w:rPr>
        <w:t>ółka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 z o.o. z siedzibą w Słupsku</w:t>
      </w:r>
      <w:r w:rsidR="002E45B6" w:rsidRPr="00816078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37F7F24E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0F17AF80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840CF">
        <w:rPr>
          <w:rFonts w:ascii="Arial" w:hAnsi="Arial" w:cs="Arial"/>
          <w:sz w:val="22"/>
          <w:szCs w:val="22"/>
          <w:lang w:eastAsia="pl-PL"/>
        </w:rPr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9B5A58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</w:t>
      </w:r>
      <w:proofErr w:type="spellStart"/>
      <w:r w:rsidRPr="001840CF">
        <w:rPr>
          <w:rFonts w:ascii="Arial" w:hAnsi="Arial" w:cs="Arial"/>
          <w:sz w:val="22"/>
          <w:szCs w:val="22"/>
          <w:lang w:eastAsia="pl-PL"/>
        </w:rPr>
        <w:t>t</w:t>
      </w:r>
      <w:r w:rsidR="00172755">
        <w:rPr>
          <w:rFonts w:ascii="Arial" w:hAnsi="Arial" w:cs="Arial"/>
          <w:sz w:val="22"/>
          <w:szCs w:val="22"/>
          <w:lang w:eastAsia="pl-PL"/>
        </w:rPr>
        <w:t>.</w:t>
      </w:r>
      <w:r w:rsidRPr="001840CF">
        <w:rPr>
          <w:rFonts w:ascii="Arial" w:hAnsi="Arial" w:cs="Arial"/>
          <w:sz w:val="22"/>
          <w:szCs w:val="22"/>
          <w:lang w:eastAsia="pl-PL"/>
        </w:rPr>
        <w:t>j</w:t>
      </w:r>
      <w:proofErr w:type="spellEnd"/>
      <w:r w:rsidRPr="001840CF">
        <w:rPr>
          <w:rFonts w:ascii="Arial" w:hAnsi="Arial" w:cs="Arial"/>
          <w:sz w:val="22"/>
          <w:szCs w:val="22"/>
          <w:lang w:eastAsia="pl-PL"/>
        </w:rPr>
        <w:t xml:space="preserve">. </w:t>
      </w:r>
      <w:r w:rsidR="00172755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Dz.U. z 202</w:t>
      </w:r>
      <w:r w:rsidR="00172755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B5A58">
        <w:rPr>
          <w:rFonts w:ascii="Arial" w:hAnsi="Arial" w:cs="Arial"/>
          <w:sz w:val="22"/>
          <w:szCs w:val="22"/>
          <w:lang w:eastAsia="pl-PL"/>
        </w:rPr>
        <w:t>16</w:t>
      </w:r>
      <w:r w:rsidR="00172755">
        <w:rPr>
          <w:rFonts w:ascii="Arial" w:hAnsi="Arial" w:cs="Arial"/>
          <w:sz w:val="22"/>
          <w:szCs w:val="22"/>
          <w:lang w:eastAsia="pl-PL"/>
        </w:rPr>
        <w:t>16</w:t>
      </w:r>
      <w:r w:rsidRPr="001840CF">
        <w:rPr>
          <w:rFonts w:ascii="Arial" w:hAnsi="Arial" w:cs="Arial"/>
          <w:sz w:val="22"/>
          <w:szCs w:val="22"/>
          <w:lang w:eastAsia="pl-PL"/>
        </w:rPr>
        <w:t>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0D48187B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840CF">
        <w:rPr>
          <w:rFonts w:ascii="Arial" w:hAnsi="Arial" w:cs="Arial"/>
          <w:sz w:val="22"/>
          <w:szCs w:val="22"/>
          <w:lang w:eastAsia="pl-PL"/>
        </w:rPr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9B5A58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172755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(</w:t>
      </w:r>
      <w:proofErr w:type="spellStart"/>
      <w:r w:rsidRPr="001840CF">
        <w:rPr>
          <w:rFonts w:ascii="Arial" w:hAnsi="Arial" w:cs="Arial"/>
          <w:sz w:val="22"/>
          <w:szCs w:val="22"/>
          <w:lang w:eastAsia="pl-PL"/>
        </w:rPr>
        <w:t>t</w:t>
      </w:r>
      <w:r w:rsidR="00172755">
        <w:rPr>
          <w:rFonts w:ascii="Arial" w:hAnsi="Arial" w:cs="Arial"/>
          <w:sz w:val="22"/>
          <w:szCs w:val="22"/>
          <w:lang w:eastAsia="pl-PL"/>
        </w:rPr>
        <w:t>.j</w:t>
      </w:r>
      <w:proofErr w:type="spellEnd"/>
      <w:r w:rsidR="00172755">
        <w:rPr>
          <w:rFonts w:ascii="Arial" w:hAnsi="Arial" w:cs="Arial"/>
          <w:sz w:val="22"/>
          <w:szCs w:val="22"/>
          <w:lang w:eastAsia="pl-PL"/>
        </w:rPr>
        <w:t xml:space="preserve">. </w:t>
      </w:r>
      <w:r w:rsidRPr="001840CF">
        <w:rPr>
          <w:rFonts w:ascii="Arial" w:hAnsi="Arial" w:cs="Arial"/>
          <w:sz w:val="22"/>
          <w:szCs w:val="22"/>
          <w:lang w:eastAsia="pl-PL"/>
        </w:rPr>
        <w:t>Dz.U. z 202</w:t>
      </w:r>
      <w:r w:rsidR="00172755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B5A58">
        <w:rPr>
          <w:rFonts w:ascii="Arial" w:hAnsi="Arial" w:cs="Arial"/>
          <w:sz w:val="22"/>
          <w:szCs w:val="22"/>
          <w:lang w:eastAsia="pl-PL"/>
        </w:rPr>
        <w:t>16</w:t>
      </w:r>
      <w:r w:rsidR="00172755">
        <w:rPr>
          <w:rFonts w:ascii="Arial" w:hAnsi="Arial" w:cs="Arial"/>
          <w:sz w:val="22"/>
          <w:szCs w:val="22"/>
          <w:lang w:eastAsia="pl-PL"/>
        </w:rPr>
        <w:t>16</w:t>
      </w:r>
      <w:r w:rsidRPr="001840CF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65C2C3E8" w14:textId="77777777" w:rsidR="00E92F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16D19" w14:textId="77777777" w:rsidR="002E44CA" w:rsidRPr="001840CF" w:rsidRDefault="002E44CA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E29184" w14:textId="77777777" w:rsidR="00E92FCF" w:rsidRPr="001840CF" w:rsidRDefault="00E92FCF" w:rsidP="00E92FC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840CF">
        <w:rPr>
          <w:rFonts w:ascii="Arial" w:hAnsi="Arial" w:cs="Arial"/>
          <w:bCs/>
          <w:sz w:val="22"/>
          <w:szCs w:val="22"/>
        </w:rPr>
        <w:t>___________________________</w:t>
      </w:r>
      <w:r w:rsidRPr="001840CF">
        <w:rPr>
          <w:rFonts w:ascii="Arial" w:hAnsi="Arial" w:cs="Arial"/>
          <w:bCs/>
          <w:sz w:val="22"/>
          <w:szCs w:val="22"/>
        </w:rPr>
        <w:br/>
        <w:t>(podpis)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D81F6B" w:rsidRPr="001840CF" w:rsidRDefault="00663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sectPr w:rsidR="00D81F6B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AFA08" w14:textId="77777777" w:rsidR="00763FD0" w:rsidRDefault="00763FD0" w:rsidP="00EB0BC4">
      <w:r>
        <w:separator/>
      </w:r>
    </w:p>
  </w:endnote>
  <w:endnote w:type="continuationSeparator" w:id="0">
    <w:p w14:paraId="284D1A38" w14:textId="77777777" w:rsidR="00763FD0" w:rsidRDefault="00763FD0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1333" w14:textId="77777777" w:rsidR="00763FD0" w:rsidRDefault="00763FD0" w:rsidP="00EB0BC4">
      <w:r>
        <w:separator/>
      </w:r>
    </w:p>
  </w:footnote>
  <w:footnote w:type="continuationSeparator" w:id="0">
    <w:p w14:paraId="7DA5769E" w14:textId="77777777" w:rsidR="00763FD0" w:rsidRDefault="00763FD0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9761" w14:textId="33CA4BCE" w:rsidR="00EB0BC4" w:rsidRDefault="00EB0BC4" w:rsidP="00EB0BC4">
    <w:pPr>
      <w:pStyle w:val="Nagwek"/>
      <w:rPr>
        <w:lang w:eastAsia="en-US"/>
      </w:rPr>
    </w:pPr>
    <w:r>
      <w:rPr>
        <w:rFonts w:ascii="Calibri" w:hAnsi="Calibri" w:cs="Calibri"/>
        <w:b/>
        <w:sz w:val="18"/>
        <w:szCs w:val="18"/>
      </w:rPr>
      <w:t xml:space="preserve">Nr </w:t>
    </w:r>
    <w:r w:rsidRPr="005D394C">
      <w:rPr>
        <w:rFonts w:ascii="Calibri" w:hAnsi="Calibri" w:cs="Calibri"/>
        <w:b/>
        <w:sz w:val="18"/>
        <w:szCs w:val="18"/>
      </w:rPr>
      <w:t>postępowania</w:t>
    </w:r>
    <w:r w:rsidR="00816078">
      <w:rPr>
        <w:rFonts w:ascii="Calibri" w:hAnsi="Calibri" w:cs="Calibri"/>
        <w:b/>
        <w:sz w:val="18"/>
        <w:szCs w:val="18"/>
      </w:rPr>
      <w:t xml:space="preserve"> </w:t>
    </w:r>
    <w:r w:rsidR="009B392F">
      <w:rPr>
        <w:rFonts w:ascii="Calibri" w:hAnsi="Calibri" w:cs="Calibri"/>
        <w:b/>
        <w:sz w:val="18"/>
        <w:szCs w:val="18"/>
      </w:rPr>
      <w:t>8</w:t>
    </w:r>
    <w:r w:rsidR="00816078">
      <w:rPr>
        <w:rFonts w:ascii="Calibri" w:hAnsi="Calibri" w:cs="Calibri"/>
        <w:b/>
        <w:sz w:val="18"/>
        <w:szCs w:val="18"/>
      </w:rPr>
      <w:t>.</w:t>
    </w:r>
    <w:r w:rsidRPr="005D394C">
      <w:rPr>
        <w:rFonts w:ascii="Calibri" w:hAnsi="Calibri" w:cs="Calibri"/>
        <w:b/>
        <w:sz w:val="18"/>
        <w:szCs w:val="18"/>
      </w:rPr>
      <w:t>T</w:t>
    </w:r>
    <w:r w:rsidR="00816078">
      <w:rPr>
        <w:rFonts w:ascii="Calibri" w:hAnsi="Calibri" w:cs="Calibri"/>
        <w:b/>
        <w:sz w:val="18"/>
        <w:szCs w:val="18"/>
      </w:rPr>
      <w:t>.</w:t>
    </w:r>
    <w:r w:rsidRPr="005D394C">
      <w:rPr>
        <w:rFonts w:ascii="Calibri" w:hAnsi="Calibri" w:cs="Calibri"/>
        <w:b/>
        <w:sz w:val="18"/>
        <w:szCs w:val="18"/>
      </w:rPr>
      <w:t>202</w:t>
    </w:r>
    <w:r w:rsidR="009B392F">
      <w:rPr>
        <w:rFonts w:ascii="Calibri" w:hAnsi="Calibri" w:cs="Calibri"/>
        <w:b/>
        <w:sz w:val="18"/>
        <w:szCs w:val="18"/>
      </w:rPr>
      <w:t>5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A39D8"/>
    <w:rsid w:val="000E375C"/>
    <w:rsid w:val="00172755"/>
    <w:rsid w:val="001840CF"/>
    <w:rsid w:val="002E44CA"/>
    <w:rsid w:val="002E45B6"/>
    <w:rsid w:val="00374B2E"/>
    <w:rsid w:val="00541303"/>
    <w:rsid w:val="005D394C"/>
    <w:rsid w:val="0066355B"/>
    <w:rsid w:val="006F4D5C"/>
    <w:rsid w:val="00763FD0"/>
    <w:rsid w:val="007723B6"/>
    <w:rsid w:val="00816078"/>
    <w:rsid w:val="008E66ED"/>
    <w:rsid w:val="009B392F"/>
    <w:rsid w:val="009B5A58"/>
    <w:rsid w:val="009D53C0"/>
    <w:rsid w:val="00A7634D"/>
    <w:rsid w:val="00AE7D5B"/>
    <w:rsid w:val="00AF70F0"/>
    <w:rsid w:val="00B64847"/>
    <w:rsid w:val="00BA7CAD"/>
    <w:rsid w:val="00BF059A"/>
    <w:rsid w:val="00C342EA"/>
    <w:rsid w:val="00CB25F4"/>
    <w:rsid w:val="00CF51B9"/>
    <w:rsid w:val="00D81F6B"/>
    <w:rsid w:val="00E26696"/>
    <w:rsid w:val="00E81CB6"/>
    <w:rsid w:val="00E92FCF"/>
    <w:rsid w:val="00EB0BC4"/>
    <w:rsid w:val="00F0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8160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10</cp:revision>
  <dcterms:created xsi:type="dcterms:W3CDTF">2022-05-30T08:40:00Z</dcterms:created>
  <dcterms:modified xsi:type="dcterms:W3CDTF">2025-04-02T09:17:00Z</dcterms:modified>
</cp:coreProperties>
</file>