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2C0" w14:textId="054082CF" w:rsidR="00926F59" w:rsidRPr="007E712F" w:rsidRDefault="00E86F92" w:rsidP="00C53FFB">
      <w:pPr>
        <w:pStyle w:val="Nagwek2"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E712F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Załącznik nr </w:t>
      </w:r>
      <w:r w:rsidR="0013420C">
        <w:rPr>
          <w:rFonts w:ascii="Times New Roman" w:hAnsi="Times New Roman" w:cs="Times New Roman"/>
          <w:b/>
          <w:color w:val="auto"/>
          <w:sz w:val="22"/>
          <w:szCs w:val="22"/>
        </w:rPr>
        <w:t>4</w:t>
      </w:r>
      <w:r w:rsidRPr="007E712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do SWZ </w:t>
      </w:r>
    </w:p>
    <w:p w14:paraId="000002C1" w14:textId="77777777" w:rsidR="00926F59" w:rsidRDefault="00926F59">
      <w:pPr>
        <w:jc w:val="center"/>
        <w:rPr>
          <w:b/>
        </w:rPr>
      </w:pPr>
    </w:p>
    <w:p w14:paraId="000002C2" w14:textId="77777777" w:rsidR="00926F59" w:rsidRDefault="00926F59">
      <w:pPr>
        <w:jc w:val="center"/>
        <w:rPr>
          <w:b/>
        </w:rPr>
      </w:pPr>
    </w:p>
    <w:p w14:paraId="000002C3" w14:textId="77777777" w:rsidR="00926F59" w:rsidRDefault="00E86F92">
      <w:pPr>
        <w:jc w:val="center"/>
        <w:rPr>
          <w:b/>
        </w:rPr>
      </w:pPr>
      <w:r>
        <w:rPr>
          <w:b/>
        </w:rPr>
        <w:t>Oświadczenie o podziale obowiązków</w:t>
      </w:r>
    </w:p>
    <w:p w14:paraId="000002C4" w14:textId="77777777" w:rsidR="00926F59" w:rsidRDefault="00E86F92">
      <w:pPr>
        <w:jc w:val="center"/>
        <w:rPr>
          <w:b/>
          <w:u w:val="single"/>
        </w:rPr>
      </w:pPr>
      <w:r>
        <w:rPr>
          <w:b/>
          <w:u w:val="single"/>
        </w:rPr>
        <w:t>Wykonawców wspólnie ubiegających się o udzielenie zamówienia</w:t>
      </w:r>
    </w:p>
    <w:p w14:paraId="000002C5" w14:textId="77777777" w:rsidR="00926F59" w:rsidRDefault="00E86F92">
      <w:pPr>
        <w:jc w:val="center"/>
        <w:rPr>
          <w:b/>
        </w:rPr>
      </w:pPr>
      <w:r>
        <w:rPr>
          <w:b/>
        </w:rPr>
        <w:t>składane na podstawie art. 117 ust. 4 ustawy z dnia 11 września 2019 r.</w:t>
      </w:r>
    </w:p>
    <w:p w14:paraId="000002C6" w14:textId="77777777" w:rsidR="00926F59" w:rsidRDefault="00E86F92">
      <w:pPr>
        <w:jc w:val="center"/>
        <w:rPr>
          <w:b/>
          <w:sz w:val="28"/>
          <w:szCs w:val="28"/>
        </w:rPr>
      </w:pPr>
      <w:r>
        <w:rPr>
          <w:b/>
        </w:rPr>
        <w:t>Prawo zamówień publicznych</w:t>
      </w:r>
    </w:p>
    <w:p w14:paraId="000002C7" w14:textId="77777777" w:rsidR="00926F59" w:rsidRDefault="00E86F92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DOTYCZĄCE USŁUG, KTÓRE WYKONAJĄ POSZCZEGÓLNI WYKONAWCY</w:t>
      </w:r>
    </w:p>
    <w:p w14:paraId="000002C8" w14:textId="77777777" w:rsidR="00926F59" w:rsidRDefault="00926F59">
      <w:pPr>
        <w:jc w:val="center"/>
        <w:rPr>
          <w:b/>
          <w:sz w:val="28"/>
          <w:szCs w:val="28"/>
        </w:rPr>
      </w:pPr>
    </w:p>
    <w:p w14:paraId="000002C9" w14:textId="77777777" w:rsidR="00926F59" w:rsidRDefault="00E86F92">
      <w:pPr>
        <w:pBdr>
          <w:top w:val="single" w:sz="4" w:space="18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na </w:t>
      </w:r>
    </w:p>
    <w:p w14:paraId="60D9ECC6" w14:textId="35F1AE8C" w:rsidR="000D647A" w:rsidRPr="000D647A" w:rsidRDefault="00E86F92" w:rsidP="000D647A">
      <w:pPr>
        <w:pBdr>
          <w:top w:val="single" w:sz="4" w:space="18" w:color="000000"/>
        </w:pBdr>
        <w:rPr>
          <w:sz w:val="22"/>
          <w:szCs w:val="22"/>
        </w:rPr>
      </w:pPr>
      <w:r>
        <w:rPr>
          <w:b/>
          <w:sz w:val="22"/>
          <w:szCs w:val="22"/>
        </w:rPr>
        <w:t>„</w:t>
      </w:r>
      <w:r w:rsidR="0013420C" w:rsidRPr="0013420C">
        <w:rPr>
          <w:b/>
          <w:sz w:val="22"/>
          <w:szCs w:val="22"/>
        </w:rPr>
        <w:t>Kompleksowa dostawa (sprzedaż z usługą dystrybucji) energii elektrycznej dla obiektów Centrum Kształcenia i Wychowania OHP w Oleśnicy</w:t>
      </w:r>
      <w:r w:rsidR="00D02A44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>oświadczamy, że:</w:t>
      </w:r>
    </w:p>
    <w:p w14:paraId="000002CB" w14:textId="77777777" w:rsidR="00926F59" w:rsidRDefault="00926F59">
      <w:pPr>
        <w:spacing w:before="120" w:after="120"/>
        <w:rPr>
          <w:sz w:val="22"/>
          <w:szCs w:val="22"/>
        </w:rPr>
      </w:pPr>
      <w:bookmarkStart w:id="0" w:name="_GoBack"/>
      <w:bookmarkEnd w:id="0"/>
    </w:p>
    <w:p w14:paraId="000002CC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CD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CE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CF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D0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14:paraId="000002D1" w14:textId="77777777" w:rsidR="00926F59" w:rsidRDefault="00E86F9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14:paraId="000002D2" w14:textId="77777777" w:rsidR="00926F59" w:rsidRDefault="00926F59">
      <w:pPr>
        <w:spacing w:before="120" w:after="120"/>
      </w:pPr>
    </w:p>
    <w:p w14:paraId="000002D3" w14:textId="77777777" w:rsidR="00926F59" w:rsidRDefault="00926F59">
      <w:pPr>
        <w:widowControl w:val="0"/>
        <w:tabs>
          <w:tab w:val="left" w:pos="426"/>
          <w:tab w:val="left" w:pos="8460"/>
          <w:tab w:val="left" w:pos="8910"/>
        </w:tabs>
        <w:ind w:left="426"/>
        <w:rPr>
          <w:i/>
          <w:sz w:val="22"/>
          <w:szCs w:val="22"/>
        </w:rPr>
      </w:pPr>
    </w:p>
    <w:p w14:paraId="000002D4" w14:textId="77777777" w:rsidR="00926F59" w:rsidRDefault="00926F59">
      <w:pPr>
        <w:rPr>
          <w:sz w:val="22"/>
          <w:szCs w:val="22"/>
        </w:rPr>
      </w:pPr>
    </w:p>
    <w:p w14:paraId="000002D5" w14:textId="77777777" w:rsidR="00926F59" w:rsidRDefault="00926F59">
      <w:pPr>
        <w:rPr>
          <w:b/>
          <w:sz w:val="22"/>
          <w:szCs w:val="22"/>
        </w:rPr>
      </w:pPr>
    </w:p>
    <w:p w14:paraId="000002D6" w14:textId="77777777" w:rsidR="00926F59" w:rsidRDefault="00E86F92">
      <w:pPr>
        <w:jc w:val="right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14:paraId="000002D7" w14:textId="57796266" w:rsidR="00926F59" w:rsidRDefault="00926F59">
      <w:pPr>
        <w:jc w:val="right"/>
        <w:rPr>
          <w:sz w:val="22"/>
          <w:szCs w:val="22"/>
        </w:rPr>
      </w:pPr>
    </w:p>
    <w:p w14:paraId="66C0CC67" w14:textId="0D6E7419" w:rsidR="007E712F" w:rsidRDefault="007E712F">
      <w:pPr>
        <w:jc w:val="right"/>
        <w:rPr>
          <w:sz w:val="22"/>
          <w:szCs w:val="22"/>
        </w:rPr>
      </w:pPr>
    </w:p>
    <w:p w14:paraId="61688D0A" w14:textId="02F7AE0D" w:rsidR="007E712F" w:rsidRDefault="007E712F">
      <w:pPr>
        <w:jc w:val="right"/>
        <w:rPr>
          <w:sz w:val="22"/>
          <w:szCs w:val="22"/>
        </w:rPr>
      </w:pPr>
    </w:p>
    <w:p w14:paraId="58E8121C" w14:textId="5A0B98C8" w:rsidR="007E712F" w:rsidRDefault="007E712F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09F11DFB" w14:textId="0217DA30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681A1929" w14:textId="4C441CCD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3626B0E8" w14:textId="14234CCE" w:rsidR="007E712F" w:rsidRDefault="007E712F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29463116" w14:textId="04D5DFF4" w:rsidR="00F3294E" w:rsidRDefault="00F3294E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1BFD47A5" w14:textId="77777777" w:rsidR="00F3294E" w:rsidRDefault="00F3294E" w:rsidP="00F3294E">
      <w:pPr>
        <w:pBdr>
          <w:bottom w:val="single" w:sz="6" w:space="1" w:color="auto"/>
        </w:pBdr>
        <w:rPr>
          <w:sz w:val="22"/>
          <w:szCs w:val="22"/>
        </w:rPr>
      </w:pPr>
    </w:p>
    <w:p w14:paraId="70F9CEBE" w14:textId="77777777" w:rsidR="007E712F" w:rsidRDefault="007E712F">
      <w:pPr>
        <w:pBdr>
          <w:bottom w:val="single" w:sz="6" w:space="1" w:color="auto"/>
        </w:pBdr>
        <w:jc w:val="right"/>
        <w:rPr>
          <w:sz w:val="22"/>
          <w:szCs w:val="22"/>
        </w:rPr>
      </w:pPr>
    </w:p>
    <w:p w14:paraId="0E2E62D7" w14:textId="77777777" w:rsidR="007E712F" w:rsidRDefault="007E712F" w:rsidP="007E712F">
      <w:pPr>
        <w:ind w:left="360"/>
        <w:rPr>
          <w:rFonts w:eastAsia="SimSun"/>
          <w:i/>
          <w:color w:val="000000"/>
          <w:sz w:val="16"/>
          <w:szCs w:val="16"/>
          <w:lang w:eastAsia="en-US"/>
        </w:rPr>
      </w:pPr>
      <w:r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000002DB" w14:textId="5EB23AAA" w:rsidR="00926F59" w:rsidRPr="00F3294E" w:rsidRDefault="007E712F" w:rsidP="00F3294E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926F59" w:rsidRPr="00F3294E">
      <w:headerReference w:type="default" r:id="rId8"/>
      <w:footerReference w:type="default" r:id="rId9"/>
      <w:pgSz w:w="11906" w:h="16838"/>
      <w:pgMar w:top="1276" w:right="1417" w:bottom="1417" w:left="1417" w:header="426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9FE33" w16cex:dateUtc="2023-02-17T12:22:00Z"/>
  <w16cex:commentExtensible w16cex:durableId="2799FEC4" w16cex:dateUtc="2023-02-17T12:25:00Z"/>
  <w16cex:commentExtensible w16cex:durableId="279A00F9" w16cex:dateUtc="2023-02-17T1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456DC" w14:textId="77777777" w:rsidR="009C4508" w:rsidRDefault="009C4508">
      <w:r>
        <w:separator/>
      </w:r>
    </w:p>
  </w:endnote>
  <w:endnote w:type="continuationSeparator" w:id="0">
    <w:p w14:paraId="2FEDB8A8" w14:textId="77777777" w:rsidR="009C4508" w:rsidRDefault="009C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altName w:val="Calibri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3053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8142D5" w14:textId="49B979EC" w:rsidR="0064077A" w:rsidRDefault="0064077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882F0B" w14:textId="77777777" w:rsidR="0064077A" w:rsidRDefault="00640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5A371" w14:textId="77777777" w:rsidR="009C4508" w:rsidRDefault="009C4508">
      <w:r>
        <w:separator/>
      </w:r>
    </w:p>
  </w:footnote>
  <w:footnote w:type="continuationSeparator" w:id="0">
    <w:p w14:paraId="157DEB55" w14:textId="77777777" w:rsidR="009C4508" w:rsidRDefault="009C4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2542BE" w:rsidRPr="00AE7E3A" w14:paraId="0F24884D" w14:textId="77777777" w:rsidTr="000057B5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32766974" w14:textId="77777777" w:rsidR="002542BE" w:rsidRDefault="002542BE" w:rsidP="002542BE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78DB26A" wp14:editId="62024813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3B857FE" w14:textId="77777777" w:rsidR="002542BE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</w:p>
        <w:p w14:paraId="52145E60" w14:textId="77777777" w:rsidR="002542BE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CENTRUM KSZTAŁCENIA I WYCHOWANIA </w:t>
          </w:r>
        </w:p>
        <w:p w14:paraId="72755E11" w14:textId="77777777" w:rsidR="002542BE" w:rsidRPr="00EF16C8" w:rsidRDefault="002542BE" w:rsidP="002542B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W OLEŚNICY</w:t>
          </w:r>
        </w:p>
        <w:p w14:paraId="1BA6A02C" w14:textId="77777777" w:rsidR="002542BE" w:rsidRPr="0079677E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56-400 Oleśnica</w:t>
          </w:r>
          <w:r w:rsidRPr="0079677E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Zamkowa 4</w:t>
          </w:r>
        </w:p>
        <w:p w14:paraId="625B8456" w14:textId="77777777" w:rsidR="002542BE" w:rsidRPr="00EF16C8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en-GB"/>
            </w:rPr>
            <w:t>tel. 71 707 04 92</w:t>
          </w:r>
        </w:p>
        <w:p w14:paraId="6BF0B49A" w14:textId="2B7844CA" w:rsidR="002542BE" w:rsidRPr="00CB2C74" w:rsidRDefault="002542BE" w:rsidP="002542B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u w:val="single"/>
              <w:lang w:val="en-BZ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 xml:space="preserve">e-mail: </w:t>
          </w:r>
          <w:r w:rsidR="0013420C" w:rsidRPr="0013420C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lang w:val="de-DE"/>
            </w:rPr>
            <w:t>sekretariat@ckiw-olesnica.ohp.pl</w:t>
          </w:r>
        </w:p>
        <w:p w14:paraId="0C4D5E3A" w14:textId="77777777" w:rsidR="002542BE" w:rsidRPr="00AE7E3A" w:rsidRDefault="002542BE" w:rsidP="002542B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lang w:val="en-GB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lang w:val="en-BZ"/>
            </w:rPr>
            <w:t>www.ohp.pl</w:t>
          </w:r>
        </w:p>
      </w:tc>
    </w:tr>
  </w:tbl>
  <w:p w14:paraId="5D4F5BB5" w14:textId="77777777" w:rsidR="002542BE" w:rsidRDefault="002542BE" w:rsidP="002542BE">
    <w:pPr>
      <w:pStyle w:val="Nagwek"/>
      <w:ind w:left="-1134"/>
      <w:rPr>
        <w:rFonts w:eastAsia="Arial" w:cs="Arial"/>
        <w:i/>
        <w:sz w:val="16"/>
        <w:szCs w:val="16"/>
      </w:rPr>
    </w:pPr>
  </w:p>
  <w:p w14:paraId="126FBF6F" w14:textId="68F8E051" w:rsidR="002542BE" w:rsidRPr="003E5F30" w:rsidRDefault="002542BE" w:rsidP="002542BE">
    <w:pPr>
      <w:pStyle w:val="Nagwek"/>
      <w:ind w:left="-1134"/>
      <w:rPr>
        <w:rFonts w:eastAsia="Arial" w:cs="Arial"/>
        <w:i/>
        <w:sz w:val="16"/>
        <w:szCs w:val="16"/>
      </w:rPr>
    </w:pPr>
    <w:r w:rsidRPr="003E5F30">
      <w:rPr>
        <w:rFonts w:eastAsia="Arial" w:cs="Arial"/>
        <w:i/>
        <w:sz w:val="16"/>
        <w:szCs w:val="16"/>
      </w:rPr>
      <w:t xml:space="preserve">znaczenie postępowania: </w:t>
    </w:r>
    <w:r w:rsidR="0013420C" w:rsidRPr="0013420C">
      <w:rPr>
        <w:rFonts w:eastAsia="Arial" w:cs="Arial"/>
        <w:i/>
        <w:sz w:val="16"/>
        <w:szCs w:val="16"/>
      </w:rPr>
      <w:t>CKiW.DZP.271.1.2025 – Kompleksowa dostawa (sprzedaż z usługą dystrybucji) energii elektrycznej dla obiektów Centrum Kształcenia i Wychowania OHP w Oleśnicy.</w:t>
    </w:r>
  </w:p>
  <w:p w14:paraId="00000395" w14:textId="74F3E082" w:rsidR="00C53FFB" w:rsidRPr="005D59C5" w:rsidRDefault="00C53FFB" w:rsidP="002542BE">
    <w:pPr>
      <w:ind w:left="-1134"/>
      <w:rPr>
        <w:rFonts w:ascii="Arial" w:eastAsia="Arial" w:hAnsi="Arial" w:cs="Arial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0228"/>
    <w:multiLevelType w:val="multilevel"/>
    <w:tmpl w:val="DCB47E9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B171B"/>
    <w:multiLevelType w:val="multilevel"/>
    <w:tmpl w:val="54A00FF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0A4066"/>
    <w:multiLevelType w:val="multilevel"/>
    <w:tmpl w:val="9A58957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97207"/>
    <w:multiLevelType w:val="multilevel"/>
    <w:tmpl w:val="AD2C0B5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)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E87990"/>
    <w:multiLevelType w:val="multilevel"/>
    <w:tmpl w:val="C9FC7DEC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3EE4D45"/>
    <w:multiLevelType w:val="multilevel"/>
    <w:tmpl w:val="3B4AED4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3E2A"/>
    <w:multiLevelType w:val="hybridMultilevel"/>
    <w:tmpl w:val="3C18E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923E6"/>
    <w:multiLevelType w:val="multilevel"/>
    <w:tmpl w:val="EE90D35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8" w15:restartNumberingAfterBreak="0">
    <w:nsid w:val="1D2556B4"/>
    <w:multiLevelType w:val="multilevel"/>
    <w:tmpl w:val="0FB63F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7E"/>
    <w:multiLevelType w:val="multilevel"/>
    <w:tmpl w:val="49EC48A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4972"/>
    <w:multiLevelType w:val="multilevel"/>
    <w:tmpl w:val="A88C7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C7AC0"/>
    <w:multiLevelType w:val="multilevel"/>
    <w:tmpl w:val="D1B24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E3C74"/>
    <w:multiLevelType w:val="multilevel"/>
    <w:tmpl w:val="E1340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6279D"/>
    <w:multiLevelType w:val="multilevel"/>
    <w:tmpl w:val="BEB84EE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EB455E"/>
    <w:multiLevelType w:val="multilevel"/>
    <w:tmpl w:val="E7AEBDAE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Załącznik nr %4 –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Roman"/>
      <w:lvlText w:val="%7."/>
      <w:lvlJc w:val="righ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76F18"/>
    <w:multiLevelType w:val="multilevel"/>
    <w:tmpl w:val="78DC184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744D6"/>
    <w:multiLevelType w:val="hybridMultilevel"/>
    <w:tmpl w:val="8D069744"/>
    <w:lvl w:ilvl="0" w:tplc="0415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17" w15:restartNumberingAfterBreak="0">
    <w:nsid w:val="3302099B"/>
    <w:multiLevelType w:val="multilevel"/>
    <w:tmpl w:val="41AE2E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467BD"/>
    <w:multiLevelType w:val="multilevel"/>
    <w:tmpl w:val="F46EC41A"/>
    <w:lvl w:ilvl="0">
      <w:start w:val="1"/>
      <w:numFmt w:val="lowerLetter"/>
      <w:lvlText w:val="%1)"/>
      <w:lvlJc w:val="left"/>
      <w:pPr>
        <w:ind w:left="1211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4683160"/>
    <w:multiLevelType w:val="multilevel"/>
    <w:tmpl w:val="CD442D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891775"/>
    <w:multiLevelType w:val="multilevel"/>
    <w:tmpl w:val="4FF60EBA"/>
    <w:lvl w:ilvl="0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6AD5427"/>
    <w:multiLevelType w:val="multilevel"/>
    <w:tmpl w:val="624EE0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31993"/>
    <w:multiLevelType w:val="multilevel"/>
    <w:tmpl w:val="C7405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C7352BD"/>
    <w:multiLevelType w:val="multilevel"/>
    <w:tmpl w:val="CB228798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14E14"/>
    <w:multiLevelType w:val="multilevel"/>
    <w:tmpl w:val="2576AB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1A068CD"/>
    <w:multiLevelType w:val="multilevel"/>
    <w:tmpl w:val="B9C06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1C60495"/>
    <w:multiLevelType w:val="multilevel"/>
    <w:tmpl w:val="000E51B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6A5DB3"/>
    <w:multiLevelType w:val="multilevel"/>
    <w:tmpl w:val="D56639C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638" w:hanging="108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2130" w:hanging="144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622" w:hanging="180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28" w15:restartNumberingAfterBreak="0">
    <w:nsid w:val="45E63B7A"/>
    <w:multiLevelType w:val="multilevel"/>
    <w:tmpl w:val="E60883E8"/>
    <w:lvl w:ilvl="0">
      <w:start w:val="1"/>
      <w:numFmt w:val="decimal"/>
      <w:lvlText w:val="%1."/>
      <w:lvlJc w:val="left"/>
      <w:pPr>
        <w:ind w:left="644" w:hanging="359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70D0AFD"/>
    <w:multiLevelType w:val="multilevel"/>
    <w:tmpl w:val="6D782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34F73"/>
    <w:multiLevelType w:val="multilevel"/>
    <w:tmpl w:val="56B844DC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28" w:hanging="720"/>
      </w:pPr>
    </w:lvl>
    <w:lvl w:ilvl="3">
      <w:start w:val="1"/>
      <w:numFmt w:val="decimal"/>
      <w:lvlText w:val="%1.%2.%3.%4."/>
      <w:lvlJc w:val="left"/>
      <w:pPr>
        <w:ind w:left="4002" w:hanging="720"/>
      </w:pPr>
    </w:lvl>
    <w:lvl w:ilvl="4">
      <w:start w:val="1"/>
      <w:numFmt w:val="decimal"/>
      <w:lvlText w:val="%1.%2.%3.%4.%5."/>
      <w:lvlJc w:val="left"/>
      <w:pPr>
        <w:ind w:left="5436" w:hanging="1080"/>
      </w:pPr>
    </w:lvl>
    <w:lvl w:ilvl="5">
      <w:start w:val="1"/>
      <w:numFmt w:val="decimal"/>
      <w:lvlText w:val="%1.%2.%3.%4.%5.%6."/>
      <w:lvlJc w:val="left"/>
      <w:pPr>
        <w:ind w:left="6510" w:hanging="1080"/>
      </w:pPr>
    </w:lvl>
    <w:lvl w:ilvl="6">
      <w:start w:val="1"/>
      <w:numFmt w:val="decimal"/>
      <w:lvlText w:val="%1.%2.%3.%4.%5.%6.%7."/>
      <w:lvlJc w:val="left"/>
      <w:pPr>
        <w:ind w:left="7944" w:hanging="1440"/>
      </w:pPr>
    </w:lvl>
    <w:lvl w:ilvl="7">
      <w:start w:val="1"/>
      <w:numFmt w:val="decimal"/>
      <w:lvlText w:val="%1.%2.%3.%4.%5.%6.%7.%8."/>
      <w:lvlJc w:val="left"/>
      <w:pPr>
        <w:ind w:left="9018" w:hanging="1440"/>
      </w:pPr>
    </w:lvl>
    <w:lvl w:ilvl="8">
      <w:start w:val="1"/>
      <w:numFmt w:val="decimal"/>
      <w:lvlText w:val="%1.%2.%3.%4.%5.%6.%7.%8.%9."/>
      <w:lvlJc w:val="left"/>
      <w:pPr>
        <w:ind w:left="10452" w:hanging="1800"/>
      </w:pPr>
    </w:lvl>
  </w:abstractNum>
  <w:abstractNum w:abstractNumId="31" w15:restartNumberingAfterBreak="0">
    <w:nsid w:val="4860442C"/>
    <w:multiLevelType w:val="hybridMultilevel"/>
    <w:tmpl w:val="B4721EF8"/>
    <w:lvl w:ilvl="0" w:tplc="5812003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7457A"/>
    <w:multiLevelType w:val="multilevel"/>
    <w:tmpl w:val="50D097E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51776"/>
    <w:multiLevelType w:val="multilevel"/>
    <w:tmpl w:val="92FA11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F0AF4"/>
    <w:multiLevelType w:val="multilevel"/>
    <w:tmpl w:val="B762CD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A2D05"/>
    <w:multiLevelType w:val="multilevel"/>
    <w:tmpl w:val="BCCED2D2"/>
    <w:lvl w:ilvl="0">
      <w:start w:val="1"/>
      <w:numFmt w:val="decimal"/>
      <w:lvlText w:val="%1."/>
      <w:lvlJc w:val="left"/>
      <w:pPr>
        <w:ind w:left="644" w:hanging="359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B82607"/>
    <w:multiLevelType w:val="multilevel"/>
    <w:tmpl w:val="250CB6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3A83D88"/>
    <w:multiLevelType w:val="multilevel"/>
    <w:tmpl w:val="B9581368"/>
    <w:lvl w:ilvl="0">
      <w:start w:val="1"/>
      <w:numFmt w:val="lowerLetter"/>
      <w:lvlText w:val="%1)"/>
      <w:lvlJc w:val="left"/>
      <w:pPr>
        <w:ind w:left="199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0" w15:restartNumberingAfterBreak="0">
    <w:nsid w:val="74C034E0"/>
    <w:multiLevelType w:val="multilevel"/>
    <w:tmpl w:val="487C41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67848"/>
    <w:multiLevelType w:val="multilevel"/>
    <w:tmpl w:val="589A76CA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B124411"/>
    <w:multiLevelType w:val="multilevel"/>
    <w:tmpl w:val="13027E7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7E183F94"/>
    <w:multiLevelType w:val="multilevel"/>
    <w:tmpl w:val="93D4B83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32"/>
  </w:num>
  <w:num w:numId="4">
    <w:abstractNumId w:val="21"/>
  </w:num>
  <w:num w:numId="5">
    <w:abstractNumId w:val="1"/>
  </w:num>
  <w:num w:numId="6">
    <w:abstractNumId w:val="5"/>
  </w:num>
  <w:num w:numId="7">
    <w:abstractNumId w:val="42"/>
  </w:num>
  <w:num w:numId="8">
    <w:abstractNumId w:val="13"/>
  </w:num>
  <w:num w:numId="9">
    <w:abstractNumId w:val="23"/>
  </w:num>
  <w:num w:numId="10">
    <w:abstractNumId w:val="14"/>
  </w:num>
  <w:num w:numId="11">
    <w:abstractNumId w:val="20"/>
  </w:num>
  <w:num w:numId="12">
    <w:abstractNumId w:val="24"/>
  </w:num>
  <w:num w:numId="13">
    <w:abstractNumId w:val="37"/>
  </w:num>
  <w:num w:numId="14">
    <w:abstractNumId w:val="11"/>
  </w:num>
  <w:num w:numId="15">
    <w:abstractNumId w:val="29"/>
  </w:num>
  <w:num w:numId="16">
    <w:abstractNumId w:val="12"/>
  </w:num>
  <w:num w:numId="17">
    <w:abstractNumId w:val="8"/>
  </w:num>
  <w:num w:numId="18">
    <w:abstractNumId w:val="7"/>
  </w:num>
  <w:num w:numId="19">
    <w:abstractNumId w:val="4"/>
  </w:num>
  <w:num w:numId="20">
    <w:abstractNumId w:val="19"/>
  </w:num>
  <w:num w:numId="21">
    <w:abstractNumId w:val="33"/>
  </w:num>
  <w:num w:numId="22">
    <w:abstractNumId w:val="18"/>
  </w:num>
  <w:num w:numId="23">
    <w:abstractNumId w:val="34"/>
  </w:num>
  <w:num w:numId="24">
    <w:abstractNumId w:val="38"/>
  </w:num>
  <w:num w:numId="25">
    <w:abstractNumId w:val="15"/>
  </w:num>
  <w:num w:numId="26">
    <w:abstractNumId w:val="17"/>
  </w:num>
  <w:num w:numId="27">
    <w:abstractNumId w:val="39"/>
  </w:num>
  <w:num w:numId="28">
    <w:abstractNumId w:val="40"/>
  </w:num>
  <w:num w:numId="29">
    <w:abstractNumId w:val="30"/>
  </w:num>
  <w:num w:numId="30">
    <w:abstractNumId w:val="3"/>
  </w:num>
  <w:num w:numId="31">
    <w:abstractNumId w:val="22"/>
  </w:num>
  <w:num w:numId="32">
    <w:abstractNumId w:val="0"/>
  </w:num>
  <w:num w:numId="33">
    <w:abstractNumId w:val="9"/>
  </w:num>
  <w:num w:numId="34">
    <w:abstractNumId w:val="26"/>
  </w:num>
  <w:num w:numId="35">
    <w:abstractNumId w:val="27"/>
  </w:num>
  <w:num w:numId="36">
    <w:abstractNumId w:val="43"/>
  </w:num>
  <w:num w:numId="37">
    <w:abstractNumId w:val="25"/>
  </w:num>
  <w:num w:numId="38">
    <w:abstractNumId w:val="10"/>
  </w:num>
  <w:num w:numId="39">
    <w:abstractNumId w:val="2"/>
  </w:num>
  <w:num w:numId="40">
    <w:abstractNumId w:val="31"/>
  </w:num>
  <w:num w:numId="41">
    <w:abstractNumId w:val="1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59"/>
    <w:rsid w:val="00001B28"/>
    <w:rsid w:val="000606AC"/>
    <w:rsid w:val="000A5A26"/>
    <w:rsid w:val="000D3A30"/>
    <w:rsid w:val="000D647A"/>
    <w:rsid w:val="000E6BBA"/>
    <w:rsid w:val="00114C0D"/>
    <w:rsid w:val="0013420C"/>
    <w:rsid w:val="00145261"/>
    <w:rsid w:val="00170FF9"/>
    <w:rsid w:val="00180C80"/>
    <w:rsid w:val="00180DF7"/>
    <w:rsid w:val="00194560"/>
    <w:rsid w:val="001B03E3"/>
    <w:rsid w:val="001B2674"/>
    <w:rsid w:val="001B6C50"/>
    <w:rsid w:val="001D1380"/>
    <w:rsid w:val="001E49D2"/>
    <w:rsid w:val="001F5F83"/>
    <w:rsid w:val="00213D98"/>
    <w:rsid w:val="002150E5"/>
    <w:rsid w:val="00234AA4"/>
    <w:rsid w:val="0023698C"/>
    <w:rsid w:val="002542BE"/>
    <w:rsid w:val="00277C52"/>
    <w:rsid w:val="002942FE"/>
    <w:rsid w:val="002C0CD0"/>
    <w:rsid w:val="002C60C7"/>
    <w:rsid w:val="002E39B5"/>
    <w:rsid w:val="003036D2"/>
    <w:rsid w:val="003425E0"/>
    <w:rsid w:val="003525B9"/>
    <w:rsid w:val="00366973"/>
    <w:rsid w:val="003847A4"/>
    <w:rsid w:val="003A3F1D"/>
    <w:rsid w:val="003C712C"/>
    <w:rsid w:val="003E4D49"/>
    <w:rsid w:val="003F32E8"/>
    <w:rsid w:val="00420992"/>
    <w:rsid w:val="00495F21"/>
    <w:rsid w:val="004A6F5A"/>
    <w:rsid w:val="004B0484"/>
    <w:rsid w:val="004D64B1"/>
    <w:rsid w:val="004F7DEE"/>
    <w:rsid w:val="005142F5"/>
    <w:rsid w:val="00526900"/>
    <w:rsid w:val="005B7D7F"/>
    <w:rsid w:val="005D59C5"/>
    <w:rsid w:val="005E55B0"/>
    <w:rsid w:val="00604935"/>
    <w:rsid w:val="00615347"/>
    <w:rsid w:val="00621E25"/>
    <w:rsid w:val="00634EFD"/>
    <w:rsid w:val="0064077A"/>
    <w:rsid w:val="006447EF"/>
    <w:rsid w:val="00694EC6"/>
    <w:rsid w:val="006B7A86"/>
    <w:rsid w:val="006F33A1"/>
    <w:rsid w:val="00730456"/>
    <w:rsid w:val="007314E7"/>
    <w:rsid w:val="00776D6B"/>
    <w:rsid w:val="007922A4"/>
    <w:rsid w:val="007B690A"/>
    <w:rsid w:val="007E2DAF"/>
    <w:rsid w:val="007E712F"/>
    <w:rsid w:val="00821591"/>
    <w:rsid w:val="0082656B"/>
    <w:rsid w:val="00833FD8"/>
    <w:rsid w:val="00836AC7"/>
    <w:rsid w:val="00882B70"/>
    <w:rsid w:val="008A6C08"/>
    <w:rsid w:val="008B45B5"/>
    <w:rsid w:val="008C1AF8"/>
    <w:rsid w:val="008D0200"/>
    <w:rsid w:val="0091281F"/>
    <w:rsid w:val="00926F59"/>
    <w:rsid w:val="0093484C"/>
    <w:rsid w:val="009431DE"/>
    <w:rsid w:val="0098424A"/>
    <w:rsid w:val="009B05F6"/>
    <w:rsid w:val="009B3611"/>
    <w:rsid w:val="009C4508"/>
    <w:rsid w:val="009D124A"/>
    <w:rsid w:val="009E5E5B"/>
    <w:rsid w:val="00A044A2"/>
    <w:rsid w:val="00A24555"/>
    <w:rsid w:val="00A77ED8"/>
    <w:rsid w:val="00AE10CC"/>
    <w:rsid w:val="00AF4512"/>
    <w:rsid w:val="00B00E87"/>
    <w:rsid w:val="00B109BB"/>
    <w:rsid w:val="00B1425C"/>
    <w:rsid w:val="00B36ABB"/>
    <w:rsid w:val="00B97849"/>
    <w:rsid w:val="00BD149A"/>
    <w:rsid w:val="00BE21A7"/>
    <w:rsid w:val="00C267A0"/>
    <w:rsid w:val="00C40453"/>
    <w:rsid w:val="00C43C62"/>
    <w:rsid w:val="00C53FFB"/>
    <w:rsid w:val="00C54567"/>
    <w:rsid w:val="00C548FF"/>
    <w:rsid w:val="00C64CF4"/>
    <w:rsid w:val="00C651FB"/>
    <w:rsid w:val="00C92DDC"/>
    <w:rsid w:val="00CB0F86"/>
    <w:rsid w:val="00CF4435"/>
    <w:rsid w:val="00D02A44"/>
    <w:rsid w:val="00D20E86"/>
    <w:rsid w:val="00D23472"/>
    <w:rsid w:val="00D55BF4"/>
    <w:rsid w:val="00D90CB7"/>
    <w:rsid w:val="00D9516A"/>
    <w:rsid w:val="00DE623B"/>
    <w:rsid w:val="00E10923"/>
    <w:rsid w:val="00E13894"/>
    <w:rsid w:val="00E211FF"/>
    <w:rsid w:val="00E603DF"/>
    <w:rsid w:val="00E86F92"/>
    <w:rsid w:val="00EC4E28"/>
    <w:rsid w:val="00F3294E"/>
    <w:rsid w:val="00F442BE"/>
    <w:rsid w:val="00F7770C"/>
    <w:rsid w:val="00FA73D1"/>
    <w:rsid w:val="00FB2184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3F4BF"/>
  <w15:docId w15:val="{7C10687B-85F3-43FA-9F59-79C34872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0CD0"/>
  </w:style>
  <w:style w:type="paragraph" w:styleId="Nagwek1">
    <w:name w:val="heading 1"/>
    <w:basedOn w:val="Normalny"/>
    <w:next w:val="Normalny"/>
    <w:link w:val="Nagwek1Znak"/>
    <w:uiPriority w:val="9"/>
    <w:qFormat/>
    <w:rsid w:val="00BC18FE"/>
    <w:pPr>
      <w:keepNext/>
      <w:keepLines/>
      <w:pBdr>
        <w:top w:val="single" w:sz="18" w:space="1" w:color="2E74B5" w:themeColor="accent1" w:themeShade="BF"/>
        <w:left w:val="single" w:sz="18" w:space="4" w:color="2E74B5" w:themeColor="accent1" w:themeShade="BF"/>
        <w:bottom w:val="single" w:sz="18" w:space="1" w:color="2E74B5" w:themeColor="accent1" w:themeShade="BF"/>
        <w:right w:val="single" w:sz="18" w:space="4" w:color="2E74B5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8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3158AE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</w:style>
  <w:style w:type="character" w:customStyle="1" w:styleId="TytuZnak">
    <w:name w:val="Tytuł Znak"/>
    <w:basedOn w:val="Domylnaczcionkaakapitu"/>
    <w:link w:val="Tytu"/>
    <w:rsid w:val="003158AE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18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58AE"/>
    <w:pPr>
      <w:spacing w:line="259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4031B"/>
    <w:pPr>
      <w:tabs>
        <w:tab w:val="left" w:pos="993"/>
        <w:tab w:val="right" w:leader="dot" w:pos="9062"/>
      </w:tabs>
      <w:spacing w:after="100"/>
      <w:ind w:left="993" w:hanging="993"/>
    </w:pPr>
  </w:style>
  <w:style w:type="character" w:styleId="Hipercze">
    <w:name w:val="Hyperlink"/>
    <w:basedOn w:val="Domylnaczcionkaakapitu"/>
    <w:uiPriority w:val="99"/>
    <w:unhideWhenUsed/>
    <w:rsid w:val="00817BD7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817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7BD7"/>
    <w:pPr>
      <w:widowControl w:val="0"/>
      <w:shd w:val="clear" w:color="auto" w:fill="FFFFFF"/>
      <w:spacing w:line="300" w:lineRule="auto"/>
      <w:jc w:val="left"/>
    </w:pPr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6F1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3D46F1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3D4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is1K">
    <w:name w:val="Spis 1K"/>
    <w:basedOn w:val="Nagwek3"/>
    <w:link w:val="Spis1KZnak"/>
    <w:autoRedefine/>
    <w:qFormat/>
    <w:rsid w:val="006418F5"/>
    <w:pPr>
      <w:keepLines w:val="0"/>
      <w:shd w:val="clear" w:color="auto" w:fill="D9D9D9" w:themeFill="background1" w:themeFillShade="D9"/>
      <w:spacing w:before="360" w:after="360"/>
      <w:jc w:val="left"/>
    </w:pPr>
    <w:rPr>
      <w:rFonts w:ascii="Arial" w:eastAsia="Times New Roman" w:hAnsi="Arial" w:cs="Times New Roman"/>
      <w:b/>
      <w:bCs/>
      <w:color w:val="auto"/>
    </w:rPr>
  </w:style>
  <w:style w:type="character" w:customStyle="1" w:styleId="Spis1KZnak">
    <w:name w:val="Spis 1K Znak"/>
    <w:basedOn w:val="Domylnaczcionkaakapitu"/>
    <w:link w:val="Spis1K"/>
    <w:rsid w:val="006418F5"/>
    <w:rPr>
      <w:rFonts w:ascii="Arial" w:eastAsia="Times New Roman" w:hAnsi="Arial" w:cs="Times New Roman"/>
      <w:b/>
      <w:bCs/>
      <w:sz w:val="24"/>
      <w:szCs w:val="24"/>
      <w:shd w:val="clear" w:color="auto" w:fill="D9D9D9" w:themeFill="background1" w:themeFillShade="D9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8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5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5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0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0C00A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0C00A5"/>
    <w:pPr>
      <w:suppressAutoHyphens/>
      <w:autoSpaceDE w:val="0"/>
    </w:pPr>
    <w:rPr>
      <w:rFonts w:ascii="Arial" w:hAnsi="Aria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C00A5"/>
    <w:rPr>
      <w:b/>
      <w:bCs/>
    </w:rPr>
  </w:style>
  <w:style w:type="paragraph" w:styleId="Bezodstpw">
    <w:name w:val="No Spacing"/>
    <w:aliases w:val="Odstępy"/>
    <w:link w:val="BezodstpwZnak"/>
    <w:uiPriority w:val="1"/>
    <w:qFormat/>
    <w:rsid w:val="000C00A5"/>
    <w:rPr>
      <w:rFonts w:ascii="Arial" w:eastAsia="Arial" w:hAnsi="Arial" w:cs="Arial"/>
      <w:color w:val="262626"/>
    </w:rPr>
  </w:style>
  <w:style w:type="character" w:customStyle="1" w:styleId="width100prc">
    <w:name w:val="width100prc"/>
    <w:basedOn w:val="Domylnaczcionkaakapitu"/>
    <w:rsid w:val="000C00A5"/>
  </w:style>
  <w:style w:type="character" w:customStyle="1" w:styleId="BezodstpwZnak">
    <w:name w:val="Bez odstępów Znak"/>
    <w:aliases w:val="Odstępy Znak"/>
    <w:link w:val="Bezodstpw"/>
    <w:uiPriority w:val="1"/>
    <w:rsid w:val="000C00A5"/>
    <w:rPr>
      <w:rFonts w:ascii="Arial" w:eastAsia="Arial" w:hAnsi="Arial" w:cs="Arial"/>
      <w:color w:val="262626"/>
    </w:rPr>
  </w:style>
  <w:style w:type="paragraph" w:styleId="Spistreci2">
    <w:name w:val="toc 2"/>
    <w:basedOn w:val="Normalny"/>
    <w:next w:val="Normalny"/>
    <w:autoRedefine/>
    <w:uiPriority w:val="39"/>
    <w:unhideWhenUsed/>
    <w:rsid w:val="005509FA"/>
    <w:pPr>
      <w:tabs>
        <w:tab w:val="right" w:leader="dot" w:pos="9062"/>
      </w:tabs>
      <w:spacing w:after="100"/>
      <w:ind w:left="240"/>
    </w:pPr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9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E1DCD"/>
    <w:rPr>
      <w:color w:val="954F72" w:themeColor="followedHyperlink"/>
      <w:u w:val="single"/>
    </w:rPr>
  </w:style>
  <w:style w:type="character" w:customStyle="1" w:styleId="czeinternetowe">
    <w:name w:val="Łącze internetowe"/>
    <w:uiPriority w:val="99"/>
    <w:rsid w:val="00464A07"/>
    <w:rPr>
      <w:rFonts w:cs="Times New Roman"/>
      <w:color w:val="0000FF"/>
      <w:u w:val="single"/>
    </w:rPr>
  </w:style>
  <w:style w:type="paragraph" w:customStyle="1" w:styleId="Default">
    <w:name w:val="Default"/>
    <w:rsid w:val="00E511DC"/>
    <w:pPr>
      <w:autoSpaceDE w:val="0"/>
      <w:autoSpaceDN w:val="0"/>
      <w:adjustRightInd w:val="0"/>
    </w:pPr>
    <w:rPr>
      <w:color w:val="000000"/>
    </w:rPr>
  </w:style>
  <w:style w:type="paragraph" w:customStyle="1" w:styleId="Standard">
    <w:name w:val="Standard"/>
    <w:link w:val="StandardZnak"/>
    <w:qFormat/>
    <w:rsid w:val="00B618F2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B618F2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75151B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75151B"/>
  </w:style>
  <w:style w:type="paragraph" w:customStyle="1" w:styleId="Tekstprzypisudolnego1">
    <w:name w:val="Tekst przypisu dolnego1"/>
    <w:basedOn w:val="Normalny"/>
    <w:link w:val="TekstprzypisudolnegoZnak1"/>
    <w:rsid w:val="0075151B"/>
    <w:pPr>
      <w:suppressAutoHyphens/>
    </w:pPr>
    <w:rPr>
      <w:rFonts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33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1/PqOKIQRssst7CPkO4MDaDQw==">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Ćwik</dc:creator>
  <cp:lastModifiedBy>pc</cp:lastModifiedBy>
  <cp:revision>25</cp:revision>
  <cp:lastPrinted>2024-12-04T12:34:00Z</cp:lastPrinted>
  <dcterms:created xsi:type="dcterms:W3CDTF">2023-02-21T14:58:00Z</dcterms:created>
  <dcterms:modified xsi:type="dcterms:W3CDTF">2025-03-11T13:29:00Z</dcterms:modified>
</cp:coreProperties>
</file>